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0864" w:rsidRDefault="00D10864" w:rsidP="0039140C">
      <w:pPr>
        <w:ind w:right="105"/>
        <w:rPr>
          <w:rFonts w:ascii="France CE" w:hAnsi="France CE"/>
        </w:rPr>
      </w:pPr>
    </w:p>
    <w:p w:rsidR="00D10864" w:rsidRPr="00B43419" w:rsidRDefault="00D10864" w:rsidP="00B43419">
      <w:pPr>
        <w:ind w:left="142" w:right="105"/>
        <w:rPr>
          <w:sz w:val="2"/>
          <w:szCs w:val="2"/>
        </w:rPr>
      </w:pPr>
    </w:p>
    <w:p w:rsidR="00B43419" w:rsidRPr="00B43419" w:rsidRDefault="00206D41" w:rsidP="00B43419">
      <w:pPr>
        <w:pStyle w:val="Nadpis4"/>
        <w:jc w:val="center"/>
        <w:rPr>
          <w:sz w:val="72"/>
          <w:szCs w:val="72"/>
        </w:rPr>
      </w:pPr>
      <w:r w:rsidRPr="00416578">
        <w:rPr>
          <w:sz w:val="72"/>
          <w:szCs w:val="72"/>
        </w:rPr>
        <w:t>TECHNICKÁ</w:t>
      </w:r>
      <w:r w:rsidRPr="00416578">
        <w:rPr>
          <w:rFonts w:cs="France"/>
          <w:sz w:val="72"/>
          <w:szCs w:val="72"/>
        </w:rPr>
        <w:t xml:space="preserve"> </w:t>
      </w:r>
      <w:r w:rsidRPr="00416578">
        <w:rPr>
          <w:sz w:val="72"/>
          <w:szCs w:val="72"/>
        </w:rPr>
        <w:t>ZPRÁVA</w:t>
      </w:r>
    </w:p>
    <w:p w:rsidR="007B6829" w:rsidRPr="00CF4F04" w:rsidRDefault="000369CA" w:rsidP="00CF4F04">
      <w:pPr>
        <w:rPr>
          <w:sz w:val="14"/>
          <w:szCs w:val="14"/>
        </w:rPr>
      </w:pPr>
      <w:r w:rsidRPr="00EC7380">
        <w:tab/>
      </w:r>
    </w:p>
    <w:tbl>
      <w:tblPr>
        <w:tblW w:w="0" w:type="auto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7938"/>
      </w:tblGrid>
      <w:tr w:rsidR="007B6829" w:rsidRPr="00814BBC" w:rsidTr="00D30B0C">
        <w:trPr>
          <w:trHeight w:val="212"/>
        </w:trPr>
        <w:tc>
          <w:tcPr>
            <w:tcW w:w="1418" w:type="dxa"/>
          </w:tcPr>
          <w:p w:rsidR="007B6829" w:rsidRPr="00814BBC" w:rsidRDefault="007B6829" w:rsidP="00D30B0C">
            <w:pPr>
              <w:rPr>
                <w:sz w:val="20"/>
                <w:szCs w:val="20"/>
              </w:rPr>
            </w:pPr>
            <w:r w:rsidRPr="00814BBC">
              <w:rPr>
                <w:sz w:val="20"/>
                <w:szCs w:val="20"/>
              </w:rPr>
              <w:t>KRAJ</w:t>
            </w:r>
          </w:p>
        </w:tc>
        <w:tc>
          <w:tcPr>
            <w:tcW w:w="7938" w:type="dxa"/>
          </w:tcPr>
          <w:p w:rsidR="007B6829" w:rsidRPr="00814BBC" w:rsidRDefault="007B6829" w:rsidP="00D30B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MORAVSKOSLEZSKÝ</w:t>
            </w:r>
          </w:p>
        </w:tc>
      </w:tr>
      <w:tr w:rsidR="007B6829" w:rsidRPr="00814BBC" w:rsidTr="00D30B0C">
        <w:trPr>
          <w:trHeight w:val="212"/>
        </w:trPr>
        <w:tc>
          <w:tcPr>
            <w:tcW w:w="1418" w:type="dxa"/>
          </w:tcPr>
          <w:p w:rsidR="007B6829" w:rsidRPr="00814BBC" w:rsidRDefault="007B6829" w:rsidP="00D30B0C">
            <w:pPr>
              <w:rPr>
                <w:sz w:val="20"/>
                <w:szCs w:val="20"/>
              </w:rPr>
            </w:pPr>
            <w:r w:rsidRPr="00814BBC">
              <w:rPr>
                <w:sz w:val="20"/>
                <w:szCs w:val="20"/>
              </w:rPr>
              <w:t>MÍSTO</w:t>
            </w:r>
          </w:p>
        </w:tc>
        <w:tc>
          <w:tcPr>
            <w:tcW w:w="7938" w:type="dxa"/>
          </w:tcPr>
          <w:p w:rsidR="007B6829" w:rsidRPr="00057FF0" w:rsidRDefault="007B6829" w:rsidP="00D30B0C">
            <w:pPr>
              <w:rPr>
                <w:sz w:val="20"/>
                <w:szCs w:val="20"/>
              </w:rPr>
            </w:pPr>
            <w:r w:rsidRPr="00057FF0">
              <w:rPr>
                <w:sz w:val="20"/>
                <w:szCs w:val="20"/>
              </w:rPr>
              <w:t>KRNOV – HORNÍ P</w:t>
            </w:r>
            <w:r w:rsidRPr="00057FF0">
              <w:rPr>
                <w:rFonts w:ascii="Cambria" w:hAnsi="Cambria" w:cs="Cambria"/>
                <w:sz w:val="20"/>
                <w:szCs w:val="20"/>
              </w:rPr>
              <w:t>Ř</w:t>
            </w:r>
            <w:r w:rsidRPr="00057FF0">
              <w:rPr>
                <w:sz w:val="20"/>
                <w:szCs w:val="20"/>
              </w:rPr>
              <w:t>EDM</w:t>
            </w:r>
            <w:r w:rsidRPr="00057FF0">
              <w:rPr>
                <w:rFonts w:ascii="Cambria" w:hAnsi="Cambria" w:cs="Cambria"/>
                <w:sz w:val="20"/>
                <w:szCs w:val="20"/>
              </w:rPr>
              <w:t>Ě</w:t>
            </w:r>
            <w:r w:rsidRPr="00057FF0">
              <w:rPr>
                <w:sz w:val="20"/>
                <w:szCs w:val="20"/>
              </w:rPr>
              <w:t>ST</w:t>
            </w:r>
            <w:r w:rsidRPr="00057FF0">
              <w:rPr>
                <w:rFonts w:cs="France"/>
                <w:sz w:val="20"/>
                <w:szCs w:val="20"/>
              </w:rPr>
              <w:t>Í</w:t>
            </w:r>
          </w:p>
        </w:tc>
      </w:tr>
      <w:tr w:rsidR="007B6829" w:rsidRPr="00814BBC" w:rsidTr="00D30B0C">
        <w:trPr>
          <w:trHeight w:val="220"/>
        </w:trPr>
        <w:tc>
          <w:tcPr>
            <w:tcW w:w="1418" w:type="dxa"/>
          </w:tcPr>
          <w:p w:rsidR="007B6829" w:rsidRPr="00814BBC" w:rsidRDefault="007B6829" w:rsidP="00D30B0C">
            <w:pPr>
              <w:rPr>
                <w:sz w:val="20"/>
                <w:szCs w:val="20"/>
              </w:rPr>
            </w:pPr>
            <w:r w:rsidRPr="00814BBC">
              <w:rPr>
                <w:sz w:val="20"/>
                <w:szCs w:val="20"/>
              </w:rPr>
              <w:t>OBJEKT</w:t>
            </w:r>
          </w:p>
        </w:tc>
        <w:tc>
          <w:tcPr>
            <w:tcW w:w="7938" w:type="dxa"/>
          </w:tcPr>
          <w:p w:rsidR="007B6829" w:rsidRPr="00FA2D2E" w:rsidRDefault="007B6829" w:rsidP="00D30B0C">
            <w:pPr>
              <w:rPr>
                <w:sz w:val="20"/>
                <w:szCs w:val="20"/>
              </w:rPr>
            </w:pPr>
            <w:r w:rsidRPr="00FA2D2E">
              <w:rPr>
                <w:sz w:val="20"/>
                <w:szCs w:val="20"/>
              </w:rPr>
              <w:t>SDRUŽENÉ ZDRAVOTNICKÉ ZA</w:t>
            </w:r>
            <w:r w:rsidRPr="00FA2D2E">
              <w:rPr>
                <w:rFonts w:ascii="Cambria" w:hAnsi="Cambria" w:cs="Cambria"/>
                <w:sz w:val="20"/>
                <w:szCs w:val="20"/>
              </w:rPr>
              <w:t>Ř</w:t>
            </w:r>
            <w:r w:rsidRPr="00FA2D2E">
              <w:rPr>
                <w:rFonts w:cs="France"/>
                <w:sz w:val="20"/>
                <w:szCs w:val="20"/>
              </w:rPr>
              <w:t>Í</w:t>
            </w:r>
            <w:r w:rsidRPr="00FA2D2E">
              <w:rPr>
                <w:sz w:val="20"/>
                <w:szCs w:val="20"/>
              </w:rPr>
              <w:t>ZEN</w:t>
            </w:r>
            <w:r w:rsidRPr="00FA2D2E">
              <w:rPr>
                <w:rFonts w:cs="France"/>
                <w:sz w:val="20"/>
                <w:szCs w:val="20"/>
              </w:rPr>
              <w:t>Í</w:t>
            </w:r>
            <w:r w:rsidRPr="00FA2D2E">
              <w:rPr>
                <w:sz w:val="20"/>
                <w:szCs w:val="20"/>
              </w:rPr>
              <w:t xml:space="preserve"> KRNOV, </w:t>
            </w:r>
            <w:proofErr w:type="gramStart"/>
            <w:r w:rsidRPr="00FA2D2E">
              <w:rPr>
                <w:sz w:val="20"/>
                <w:szCs w:val="20"/>
              </w:rPr>
              <w:t>ul. I.P.</w:t>
            </w:r>
            <w:proofErr w:type="gramEnd"/>
            <w:r w:rsidRPr="00FA2D2E">
              <w:rPr>
                <w:sz w:val="20"/>
                <w:szCs w:val="20"/>
              </w:rPr>
              <w:t xml:space="preserve">PAVLOVA </w:t>
            </w:r>
            <w:r w:rsidRPr="00FA2D2E">
              <w:rPr>
                <w:rFonts w:ascii="Cambria" w:hAnsi="Cambria" w:cs="Cambria"/>
                <w:sz w:val="20"/>
                <w:szCs w:val="20"/>
              </w:rPr>
              <w:t>č</w:t>
            </w:r>
            <w:r w:rsidRPr="00FA2D2E">
              <w:rPr>
                <w:sz w:val="20"/>
                <w:szCs w:val="20"/>
              </w:rPr>
              <w:t>.p.551</w:t>
            </w:r>
          </w:p>
        </w:tc>
      </w:tr>
      <w:tr w:rsidR="007B6829" w:rsidRPr="00814BBC" w:rsidTr="00D30B0C">
        <w:trPr>
          <w:trHeight w:val="212"/>
        </w:trPr>
        <w:tc>
          <w:tcPr>
            <w:tcW w:w="1418" w:type="dxa"/>
          </w:tcPr>
          <w:p w:rsidR="007B6829" w:rsidRPr="00814BBC" w:rsidRDefault="007B6829" w:rsidP="00D30B0C">
            <w:pPr>
              <w:rPr>
                <w:sz w:val="20"/>
                <w:szCs w:val="20"/>
              </w:rPr>
            </w:pPr>
            <w:r w:rsidRPr="00814BBC">
              <w:rPr>
                <w:sz w:val="20"/>
                <w:szCs w:val="20"/>
              </w:rPr>
              <w:t>AKCE</w:t>
            </w:r>
          </w:p>
        </w:tc>
        <w:tc>
          <w:tcPr>
            <w:tcW w:w="7938" w:type="dxa"/>
          </w:tcPr>
          <w:p w:rsidR="007B6829" w:rsidRPr="00EB5662" w:rsidRDefault="00A974B9" w:rsidP="00D30B0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OPRAVA</w:t>
            </w:r>
            <w:r w:rsidR="007B6829" w:rsidRPr="00EB5662">
              <w:rPr>
                <w:b/>
                <w:sz w:val="20"/>
                <w:szCs w:val="20"/>
              </w:rPr>
              <w:t xml:space="preserve"> ST</w:t>
            </w:r>
            <w:r w:rsidR="007B6829" w:rsidRPr="00EB5662">
              <w:rPr>
                <w:rFonts w:ascii="Cambria" w:hAnsi="Cambria" w:cs="Cambria"/>
                <w:b/>
                <w:sz w:val="20"/>
                <w:szCs w:val="20"/>
              </w:rPr>
              <w:t>Ř</w:t>
            </w:r>
            <w:r w:rsidR="007B6829" w:rsidRPr="00EB5662">
              <w:rPr>
                <w:b/>
                <w:sz w:val="20"/>
                <w:szCs w:val="20"/>
              </w:rPr>
              <w:t>ECH NEMOCNICE V KRNOV</w:t>
            </w:r>
            <w:r w:rsidR="007B6829" w:rsidRPr="00EB5662">
              <w:rPr>
                <w:rFonts w:ascii="Cambria" w:hAnsi="Cambria" w:cs="Cambria"/>
                <w:b/>
                <w:sz w:val="20"/>
                <w:szCs w:val="20"/>
              </w:rPr>
              <w:t>Ě</w:t>
            </w:r>
          </w:p>
        </w:tc>
      </w:tr>
      <w:tr w:rsidR="007B6829" w:rsidRPr="00814BBC" w:rsidTr="00D30B0C">
        <w:trPr>
          <w:trHeight w:val="203"/>
        </w:trPr>
        <w:tc>
          <w:tcPr>
            <w:tcW w:w="1418" w:type="dxa"/>
          </w:tcPr>
          <w:p w:rsidR="007B6829" w:rsidRPr="00814BBC" w:rsidRDefault="007B6829" w:rsidP="00D30B0C">
            <w:pPr>
              <w:rPr>
                <w:sz w:val="20"/>
                <w:szCs w:val="20"/>
              </w:rPr>
            </w:pPr>
            <w:r w:rsidRPr="00814BBC">
              <w:rPr>
                <w:sz w:val="20"/>
                <w:szCs w:val="20"/>
              </w:rPr>
              <w:t>MAJITEL</w:t>
            </w:r>
          </w:p>
        </w:tc>
        <w:tc>
          <w:tcPr>
            <w:tcW w:w="7938" w:type="dxa"/>
          </w:tcPr>
          <w:p w:rsidR="007B6829" w:rsidRPr="002E4633" w:rsidRDefault="007B6829" w:rsidP="00D30B0C">
            <w:pPr>
              <w:rPr>
                <w:rFonts w:cs="Arial"/>
                <w:sz w:val="20"/>
                <w:szCs w:val="20"/>
              </w:rPr>
            </w:pPr>
            <w:r w:rsidRPr="000E26B3">
              <w:rPr>
                <w:rFonts w:cs="Arial"/>
                <w:sz w:val="20"/>
                <w:szCs w:val="20"/>
              </w:rPr>
              <w:t>M</w:t>
            </w:r>
            <w:r>
              <w:rPr>
                <w:rFonts w:ascii="Cambria" w:hAnsi="Cambria" w:cs="Cambria"/>
                <w:sz w:val="20"/>
                <w:szCs w:val="20"/>
              </w:rPr>
              <w:t>Ě</w:t>
            </w:r>
            <w:r>
              <w:rPr>
                <w:rFonts w:cs="Arial"/>
                <w:sz w:val="20"/>
                <w:szCs w:val="20"/>
              </w:rPr>
              <w:t>STO KRNOV, HLAVNÍ NÁM</w:t>
            </w:r>
            <w:r>
              <w:rPr>
                <w:rFonts w:ascii="Cambria" w:hAnsi="Cambria" w:cs="Cambria"/>
                <w:sz w:val="20"/>
                <w:szCs w:val="20"/>
              </w:rPr>
              <w:t>Ě</w:t>
            </w:r>
            <w:r>
              <w:rPr>
                <w:rFonts w:cs="Arial"/>
                <w:sz w:val="20"/>
                <w:szCs w:val="20"/>
              </w:rPr>
              <w:t>ST</w:t>
            </w:r>
            <w:r>
              <w:rPr>
                <w:rFonts w:cs="France"/>
                <w:sz w:val="20"/>
                <w:szCs w:val="20"/>
              </w:rPr>
              <w:t>Í</w:t>
            </w:r>
            <w:r>
              <w:rPr>
                <w:rFonts w:cs="Arial"/>
                <w:sz w:val="20"/>
                <w:szCs w:val="20"/>
              </w:rPr>
              <w:t xml:space="preserve"> 96/1, POD BEZRU</w:t>
            </w:r>
            <w:r>
              <w:rPr>
                <w:rFonts w:ascii="Cambria" w:hAnsi="Cambria" w:cs="Cambria"/>
                <w:sz w:val="20"/>
                <w:szCs w:val="20"/>
              </w:rPr>
              <w:t>Č</w:t>
            </w:r>
            <w:r>
              <w:rPr>
                <w:rFonts w:cs="Arial"/>
                <w:sz w:val="20"/>
                <w:szCs w:val="20"/>
              </w:rPr>
              <w:t>OV</w:t>
            </w:r>
            <w:r>
              <w:rPr>
                <w:rFonts w:cs="France"/>
                <w:sz w:val="20"/>
                <w:szCs w:val="20"/>
              </w:rPr>
              <w:t>Ý</w:t>
            </w:r>
            <w:r>
              <w:rPr>
                <w:rFonts w:cs="Arial"/>
                <w:sz w:val="20"/>
                <w:szCs w:val="20"/>
              </w:rPr>
              <w:t xml:space="preserve">M VRCHEM, </w:t>
            </w:r>
            <w:r w:rsidRPr="000E26B3">
              <w:rPr>
                <w:rFonts w:cs="Arial"/>
                <w:sz w:val="20"/>
                <w:szCs w:val="20"/>
              </w:rPr>
              <w:t>79401</w:t>
            </w:r>
            <w:r>
              <w:rPr>
                <w:rFonts w:cs="Arial"/>
                <w:sz w:val="20"/>
                <w:szCs w:val="20"/>
              </w:rPr>
              <w:t xml:space="preserve"> KRNOV</w:t>
            </w:r>
          </w:p>
        </w:tc>
      </w:tr>
      <w:tr w:rsidR="007B6829" w:rsidRPr="00814BBC" w:rsidTr="00D30B0C">
        <w:trPr>
          <w:trHeight w:val="207"/>
        </w:trPr>
        <w:tc>
          <w:tcPr>
            <w:tcW w:w="1418" w:type="dxa"/>
          </w:tcPr>
          <w:p w:rsidR="007B6829" w:rsidRPr="00814BBC" w:rsidRDefault="007B6829" w:rsidP="00D30B0C">
            <w:pPr>
              <w:rPr>
                <w:sz w:val="20"/>
                <w:szCs w:val="20"/>
              </w:rPr>
            </w:pPr>
            <w:r w:rsidRPr="00814BBC">
              <w:rPr>
                <w:sz w:val="20"/>
                <w:szCs w:val="20"/>
              </w:rPr>
              <w:t>STAVEBNÍK</w:t>
            </w:r>
          </w:p>
        </w:tc>
        <w:tc>
          <w:tcPr>
            <w:tcW w:w="7938" w:type="dxa"/>
          </w:tcPr>
          <w:p w:rsidR="007B6829" w:rsidRPr="00082AA4" w:rsidRDefault="007B6829" w:rsidP="00D30B0C">
            <w:pPr>
              <w:rPr>
                <w:rFonts w:cs="Arial"/>
                <w:sz w:val="20"/>
                <w:szCs w:val="20"/>
              </w:rPr>
            </w:pPr>
            <w:r w:rsidRPr="000E26B3">
              <w:rPr>
                <w:rFonts w:cs="Arial"/>
                <w:sz w:val="20"/>
                <w:szCs w:val="20"/>
              </w:rPr>
              <w:t>M</w:t>
            </w:r>
            <w:r>
              <w:rPr>
                <w:rFonts w:ascii="Cambria" w:hAnsi="Cambria" w:cs="Cambria"/>
                <w:sz w:val="20"/>
                <w:szCs w:val="20"/>
              </w:rPr>
              <w:t>Ě</w:t>
            </w:r>
            <w:r>
              <w:rPr>
                <w:rFonts w:cs="Arial"/>
                <w:sz w:val="20"/>
                <w:szCs w:val="20"/>
              </w:rPr>
              <w:t>STO KRNOV, HLAVNÍ NÁM</w:t>
            </w:r>
            <w:r>
              <w:rPr>
                <w:rFonts w:ascii="Cambria" w:hAnsi="Cambria" w:cs="Cambria"/>
                <w:sz w:val="20"/>
                <w:szCs w:val="20"/>
              </w:rPr>
              <w:t>Ě</w:t>
            </w:r>
            <w:r>
              <w:rPr>
                <w:rFonts w:cs="Arial"/>
                <w:sz w:val="20"/>
                <w:szCs w:val="20"/>
              </w:rPr>
              <w:t>ST</w:t>
            </w:r>
            <w:r>
              <w:rPr>
                <w:rFonts w:cs="France"/>
                <w:sz w:val="20"/>
                <w:szCs w:val="20"/>
              </w:rPr>
              <w:t>Í</w:t>
            </w:r>
            <w:r>
              <w:rPr>
                <w:rFonts w:cs="Arial"/>
                <w:sz w:val="20"/>
                <w:szCs w:val="20"/>
              </w:rPr>
              <w:t xml:space="preserve"> 96/1, POD BEZRU</w:t>
            </w:r>
            <w:r>
              <w:rPr>
                <w:rFonts w:ascii="Cambria" w:hAnsi="Cambria" w:cs="Cambria"/>
                <w:sz w:val="20"/>
                <w:szCs w:val="20"/>
              </w:rPr>
              <w:t>Č</w:t>
            </w:r>
            <w:r>
              <w:rPr>
                <w:rFonts w:cs="Arial"/>
                <w:sz w:val="20"/>
                <w:szCs w:val="20"/>
              </w:rPr>
              <w:t>OV</w:t>
            </w:r>
            <w:r>
              <w:rPr>
                <w:rFonts w:cs="France"/>
                <w:sz w:val="20"/>
                <w:szCs w:val="20"/>
              </w:rPr>
              <w:t>Ý</w:t>
            </w:r>
            <w:r>
              <w:rPr>
                <w:rFonts w:cs="Arial"/>
                <w:sz w:val="20"/>
                <w:szCs w:val="20"/>
              </w:rPr>
              <w:t xml:space="preserve">M VRCHEM, </w:t>
            </w:r>
            <w:r w:rsidRPr="000E26B3">
              <w:rPr>
                <w:rFonts w:cs="Arial"/>
                <w:sz w:val="20"/>
                <w:szCs w:val="20"/>
              </w:rPr>
              <w:t>79401</w:t>
            </w:r>
            <w:r>
              <w:rPr>
                <w:rFonts w:cs="Arial"/>
                <w:sz w:val="20"/>
                <w:szCs w:val="20"/>
              </w:rPr>
              <w:t xml:space="preserve"> KRNOV</w:t>
            </w:r>
          </w:p>
        </w:tc>
      </w:tr>
      <w:tr w:rsidR="007B6829" w:rsidRPr="00814BBC" w:rsidTr="00D30B0C">
        <w:trPr>
          <w:trHeight w:val="207"/>
        </w:trPr>
        <w:tc>
          <w:tcPr>
            <w:tcW w:w="1418" w:type="dxa"/>
          </w:tcPr>
          <w:p w:rsidR="007B6829" w:rsidRPr="00814BBC" w:rsidRDefault="007B6829" w:rsidP="00D30B0C">
            <w:pPr>
              <w:rPr>
                <w:sz w:val="20"/>
                <w:szCs w:val="20"/>
              </w:rPr>
            </w:pPr>
            <w:r w:rsidRPr="00814BBC">
              <w:rPr>
                <w:sz w:val="20"/>
                <w:szCs w:val="20"/>
              </w:rPr>
              <w:t>UŽIVATEL</w:t>
            </w:r>
          </w:p>
        </w:tc>
        <w:tc>
          <w:tcPr>
            <w:tcW w:w="7938" w:type="dxa"/>
          </w:tcPr>
          <w:p w:rsidR="007B6829" w:rsidRPr="0019408C" w:rsidRDefault="007B6829" w:rsidP="00D30B0C">
            <w:pPr>
              <w:rPr>
                <w:sz w:val="20"/>
                <w:szCs w:val="20"/>
              </w:rPr>
            </w:pPr>
            <w:r w:rsidRPr="0019408C">
              <w:rPr>
                <w:sz w:val="20"/>
                <w:szCs w:val="20"/>
              </w:rPr>
              <w:t>SDRUŽENÉ ZDRAVOTNICKÉ ZA</w:t>
            </w:r>
            <w:r w:rsidRPr="0019408C">
              <w:rPr>
                <w:rFonts w:ascii="Cambria" w:hAnsi="Cambria" w:cs="Cambria"/>
                <w:sz w:val="20"/>
                <w:szCs w:val="20"/>
              </w:rPr>
              <w:t>Ř</w:t>
            </w:r>
            <w:r w:rsidRPr="0019408C">
              <w:rPr>
                <w:rFonts w:cs="France"/>
                <w:sz w:val="20"/>
                <w:szCs w:val="20"/>
              </w:rPr>
              <w:t>Í</w:t>
            </w:r>
            <w:r w:rsidRPr="0019408C">
              <w:rPr>
                <w:sz w:val="20"/>
                <w:szCs w:val="20"/>
              </w:rPr>
              <w:t>ZEN</w:t>
            </w:r>
            <w:r w:rsidRPr="0019408C">
              <w:rPr>
                <w:rFonts w:cs="France"/>
                <w:sz w:val="20"/>
                <w:szCs w:val="20"/>
              </w:rPr>
              <w:t>Í</w:t>
            </w:r>
            <w:r w:rsidRPr="0019408C">
              <w:rPr>
                <w:sz w:val="20"/>
                <w:szCs w:val="20"/>
              </w:rPr>
              <w:t xml:space="preserve"> KRNOV, p</w:t>
            </w:r>
            <w:r w:rsidRPr="0019408C">
              <w:rPr>
                <w:rFonts w:ascii="Cambria" w:hAnsi="Cambria" w:cs="Cambria"/>
                <w:sz w:val="20"/>
                <w:szCs w:val="20"/>
              </w:rPr>
              <w:t>ř</w:t>
            </w:r>
            <w:r w:rsidRPr="0019408C">
              <w:rPr>
                <w:rFonts w:cs="France"/>
                <w:sz w:val="20"/>
                <w:szCs w:val="20"/>
              </w:rPr>
              <w:t>í</w:t>
            </w:r>
            <w:r w:rsidRPr="0019408C">
              <w:rPr>
                <w:sz w:val="20"/>
                <w:szCs w:val="20"/>
              </w:rPr>
              <w:t>sp</w:t>
            </w:r>
            <w:r w:rsidRPr="0019408C">
              <w:rPr>
                <w:rFonts w:ascii="Cambria" w:hAnsi="Cambria" w:cs="Cambria"/>
                <w:sz w:val="20"/>
                <w:szCs w:val="20"/>
              </w:rPr>
              <w:t>ě</w:t>
            </w:r>
            <w:r w:rsidRPr="0019408C">
              <w:rPr>
                <w:sz w:val="20"/>
                <w:szCs w:val="20"/>
              </w:rPr>
              <w:t>vkov</w:t>
            </w:r>
            <w:r w:rsidRPr="0019408C">
              <w:rPr>
                <w:rFonts w:cs="France"/>
                <w:sz w:val="20"/>
                <w:szCs w:val="20"/>
              </w:rPr>
              <w:t>á</w:t>
            </w:r>
            <w:r w:rsidRPr="0019408C">
              <w:rPr>
                <w:sz w:val="20"/>
                <w:szCs w:val="20"/>
              </w:rPr>
              <w:t xml:space="preserve"> organizace,</w:t>
            </w:r>
          </w:p>
          <w:p w:rsidR="007B6829" w:rsidRPr="00814BBC" w:rsidRDefault="007B6829" w:rsidP="00D30B0C">
            <w:pPr>
              <w:rPr>
                <w:sz w:val="20"/>
                <w:szCs w:val="20"/>
              </w:rPr>
            </w:pPr>
            <w:proofErr w:type="gramStart"/>
            <w:r w:rsidRPr="0019408C">
              <w:rPr>
                <w:sz w:val="20"/>
                <w:szCs w:val="20"/>
              </w:rPr>
              <w:t>I.P.</w:t>
            </w:r>
            <w:proofErr w:type="gramEnd"/>
            <w:r w:rsidRPr="0019408C">
              <w:rPr>
                <w:sz w:val="20"/>
                <w:szCs w:val="20"/>
              </w:rPr>
              <w:t xml:space="preserve">PAVLOVA 552/9, </w:t>
            </w:r>
            <w:r w:rsidRPr="0019408C">
              <w:rPr>
                <w:rFonts w:cs="Arial"/>
                <w:sz w:val="20"/>
                <w:szCs w:val="20"/>
              </w:rPr>
              <w:t>POD BEZRU</w:t>
            </w:r>
            <w:r w:rsidRPr="0019408C">
              <w:rPr>
                <w:rFonts w:ascii="Cambria" w:hAnsi="Cambria" w:cs="Cambria"/>
                <w:sz w:val="20"/>
                <w:szCs w:val="20"/>
              </w:rPr>
              <w:t>Č</w:t>
            </w:r>
            <w:r w:rsidRPr="0019408C">
              <w:rPr>
                <w:rFonts w:cs="Arial"/>
                <w:sz w:val="20"/>
                <w:szCs w:val="20"/>
              </w:rPr>
              <w:t>OV</w:t>
            </w:r>
            <w:r w:rsidRPr="0019408C">
              <w:rPr>
                <w:rFonts w:cs="France"/>
                <w:sz w:val="20"/>
                <w:szCs w:val="20"/>
              </w:rPr>
              <w:t>Ý</w:t>
            </w:r>
            <w:r w:rsidRPr="0019408C">
              <w:rPr>
                <w:rFonts w:cs="Arial"/>
                <w:sz w:val="20"/>
                <w:szCs w:val="20"/>
              </w:rPr>
              <w:t>M VRCHEM</w:t>
            </w:r>
            <w:r w:rsidRPr="0019408C">
              <w:rPr>
                <w:sz w:val="20"/>
                <w:szCs w:val="20"/>
              </w:rPr>
              <w:t xml:space="preserve">, </w:t>
            </w:r>
            <w:r w:rsidRPr="0019408C">
              <w:rPr>
                <w:rFonts w:cs="Arial"/>
                <w:sz w:val="20"/>
                <w:szCs w:val="20"/>
              </w:rPr>
              <w:t>79401 KRNOV</w:t>
            </w:r>
          </w:p>
        </w:tc>
      </w:tr>
      <w:tr w:rsidR="007B6829" w:rsidRPr="00814BBC" w:rsidTr="00D30B0C">
        <w:trPr>
          <w:trHeight w:val="207"/>
        </w:trPr>
        <w:tc>
          <w:tcPr>
            <w:tcW w:w="1418" w:type="dxa"/>
          </w:tcPr>
          <w:p w:rsidR="007B6829" w:rsidRPr="00814BBC" w:rsidRDefault="007B6829" w:rsidP="00D30B0C">
            <w:pPr>
              <w:rPr>
                <w:sz w:val="20"/>
                <w:szCs w:val="20"/>
              </w:rPr>
            </w:pPr>
            <w:r w:rsidRPr="00814BBC">
              <w:rPr>
                <w:sz w:val="20"/>
                <w:szCs w:val="20"/>
              </w:rPr>
              <w:t>STUPE</w:t>
            </w:r>
            <w:r w:rsidRPr="00814BBC">
              <w:rPr>
                <w:rFonts w:ascii="Cambria" w:hAnsi="Cambria" w:cs="Cambria"/>
                <w:sz w:val="20"/>
                <w:szCs w:val="20"/>
              </w:rPr>
              <w:t>Ň</w:t>
            </w:r>
          </w:p>
        </w:tc>
        <w:tc>
          <w:tcPr>
            <w:tcW w:w="7938" w:type="dxa"/>
          </w:tcPr>
          <w:p w:rsidR="007B6829" w:rsidRPr="000B2965" w:rsidRDefault="007B6829" w:rsidP="00D30B0C">
            <w:pPr>
              <w:rPr>
                <w:sz w:val="20"/>
                <w:szCs w:val="20"/>
              </w:rPr>
            </w:pPr>
            <w:r w:rsidRPr="000B2965">
              <w:rPr>
                <w:sz w:val="20"/>
                <w:szCs w:val="20"/>
              </w:rPr>
              <w:t>PROJEKTOVÁ DOKUMENTACE PRO VYDÁNÍ STAVEBNÍHO POVOLENÍ A DOKUMENTACE PRO ZADÁNÍ STAVBY</w:t>
            </w:r>
          </w:p>
        </w:tc>
      </w:tr>
      <w:tr w:rsidR="007B6829" w:rsidRPr="00814BBC" w:rsidTr="00D30B0C">
        <w:trPr>
          <w:trHeight w:val="210"/>
        </w:trPr>
        <w:tc>
          <w:tcPr>
            <w:tcW w:w="1418" w:type="dxa"/>
          </w:tcPr>
          <w:p w:rsidR="007B6829" w:rsidRPr="00814BBC" w:rsidRDefault="007B6829" w:rsidP="00D30B0C">
            <w:pPr>
              <w:rPr>
                <w:sz w:val="20"/>
                <w:szCs w:val="20"/>
              </w:rPr>
            </w:pPr>
            <w:r w:rsidRPr="00814BBC">
              <w:rPr>
                <w:sz w:val="20"/>
                <w:szCs w:val="20"/>
              </w:rPr>
              <w:t>PROJEKTANT</w:t>
            </w:r>
          </w:p>
        </w:tc>
        <w:tc>
          <w:tcPr>
            <w:tcW w:w="7938" w:type="dxa"/>
          </w:tcPr>
          <w:p w:rsidR="007B6829" w:rsidRPr="00814BBC" w:rsidRDefault="007B6829" w:rsidP="00D30B0C">
            <w:pPr>
              <w:rPr>
                <w:sz w:val="20"/>
                <w:szCs w:val="20"/>
              </w:rPr>
            </w:pPr>
            <w:r w:rsidRPr="00EC7380">
              <w:rPr>
                <w:sz w:val="20"/>
                <w:szCs w:val="20"/>
              </w:rPr>
              <w:t>ING. JI</w:t>
            </w:r>
            <w:r w:rsidRPr="00EC7380">
              <w:rPr>
                <w:rFonts w:ascii="Cambria" w:hAnsi="Cambria" w:cs="Cambria"/>
                <w:sz w:val="20"/>
                <w:szCs w:val="20"/>
              </w:rPr>
              <w:t>Ř</w:t>
            </w:r>
            <w:r w:rsidRPr="00EC7380">
              <w:rPr>
                <w:rFonts w:cs="France"/>
                <w:sz w:val="20"/>
                <w:szCs w:val="20"/>
              </w:rPr>
              <w:t>Í TOME</w:t>
            </w:r>
            <w:r w:rsidRPr="00EC7380">
              <w:rPr>
                <w:rFonts w:ascii="Cambria" w:hAnsi="Cambria" w:cs="Cambria"/>
                <w:sz w:val="20"/>
                <w:szCs w:val="20"/>
              </w:rPr>
              <w:t>Č</w:t>
            </w:r>
            <w:r w:rsidRPr="00EC7380">
              <w:rPr>
                <w:rFonts w:cs="France"/>
                <w:sz w:val="20"/>
                <w:szCs w:val="20"/>
              </w:rPr>
              <w:t>EK  -  ATELIER A, 8. KV</w:t>
            </w:r>
            <w:r w:rsidRPr="00EC7380">
              <w:rPr>
                <w:rFonts w:ascii="Cambria" w:hAnsi="Cambria" w:cs="Cambria"/>
                <w:sz w:val="20"/>
                <w:szCs w:val="20"/>
              </w:rPr>
              <w:t>Ě</w:t>
            </w:r>
            <w:r w:rsidRPr="00EC7380">
              <w:rPr>
                <w:rFonts w:cs="France"/>
                <w:sz w:val="20"/>
                <w:szCs w:val="20"/>
              </w:rPr>
              <w:t>TNA 16, 772 00 OLOMOUC</w:t>
            </w:r>
          </w:p>
        </w:tc>
      </w:tr>
      <w:tr w:rsidR="007B6829" w:rsidRPr="00814BBC" w:rsidTr="00D30B0C">
        <w:trPr>
          <w:trHeight w:val="203"/>
        </w:trPr>
        <w:tc>
          <w:tcPr>
            <w:tcW w:w="1418" w:type="dxa"/>
          </w:tcPr>
          <w:p w:rsidR="007B6829" w:rsidRPr="00814BBC" w:rsidRDefault="007B6829" w:rsidP="00D30B0C">
            <w:pPr>
              <w:rPr>
                <w:sz w:val="20"/>
                <w:szCs w:val="20"/>
              </w:rPr>
            </w:pPr>
            <w:r w:rsidRPr="00814BBC">
              <w:rPr>
                <w:sz w:val="20"/>
                <w:szCs w:val="20"/>
              </w:rPr>
              <w:t>AUTORIZACE</w:t>
            </w:r>
          </w:p>
        </w:tc>
        <w:tc>
          <w:tcPr>
            <w:tcW w:w="7938" w:type="dxa"/>
          </w:tcPr>
          <w:p w:rsidR="007B6829" w:rsidRPr="00814BBC" w:rsidRDefault="007B6829" w:rsidP="00D30B0C">
            <w:pPr>
              <w:rPr>
                <w:sz w:val="20"/>
                <w:szCs w:val="20"/>
              </w:rPr>
            </w:pPr>
            <w:r w:rsidRPr="00814BBC">
              <w:rPr>
                <w:sz w:val="20"/>
                <w:szCs w:val="20"/>
              </w:rPr>
              <w:t>ING. JI</w:t>
            </w:r>
            <w:r w:rsidRPr="00814BBC">
              <w:rPr>
                <w:rFonts w:cs="Cambria"/>
                <w:sz w:val="20"/>
                <w:szCs w:val="20"/>
              </w:rPr>
              <w:t>Ř</w:t>
            </w:r>
            <w:r w:rsidRPr="00814BBC">
              <w:rPr>
                <w:rFonts w:cs="France"/>
                <w:sz w:val="20"/>
                <w:szCs w:val="20"/>
              </w:rPr>
              <w:t>Í TOME</w:t>
            </w:r>
            <w:r w:rsidRPr="00814BBC">
              <w:rPr>
                <w:rFonts w:cs="Cambria"/>
                <w:sz w:val="20"/>
                <w:szCs w:val="20"/>
              </w:rPr>
              <w:t>Č</w:t>
            </w:r>
            <w:r w:rsidRPr="00814BBC">
              <w:rPr>
                <w:rFonts w:cs="France"/>
                <w:sz w:val="20"/>
                <w:szCs w:val="20"/>
              </w:rPr>
              <w:t>EK, osv</w:t>
            </w:r>
            <w:r w:rsidRPr="00814BBC">
              <w:rPr>
                <w:rFonts w:cs="Cambria"/>
                <w:sz w:val="20"/>
                <w:szCs w:val="20"/>
              </w:rPr>
              <w:t>ě</w:t>
            </w:r>
            <w:r w:rsidRPr="00814BBC">
              <w:rPr>
                <w:rFonts w:cs="France"/>
                <w:sz w:val="20"/>
                <w:szCs w:val="20"/>
              </w:rPr>
              <w:t>d</w:t>
            </w:r>
            <w:r w:rsidRPr="00814BBC">
              <w:rPr>
                <w:rFonts w:cs="Cambria"/>
                <w:sz w:val="20"/>
                <w:szCs w:val="20"/>
              </w:rPr>
              <w:t>č</w:t>
            </w:r>
            <w:r w:rsidRPr="00814BBC">
              <w:rPr>
                <w:rFonts w:cs="France"/>
                <w:sz w:val="20"/>
                <w:szCs w:val="20"/>
              </w:rPr>
              <w:t xml:space="preserve">ení o autorizaci </w:t>
            </w:r>
            <w:r w:rsidRPr="00814BBC">
              <w:rPr>
                <w:rFonts w:cs="Cambria"/>
                <w:sz w:val="20"/>
                <w:szCs w:val="20"/>
              </w:rPr>
              <w:t>č</w:t>
            </w:r>
            <w:r w:rsidRPr="00814BBC">
              <w:rPr>
                <w:rFonts w:cs="France"/>
                <w:sz w:val="20"/>
                <w:szCs w:val="20"/>
              </w:rPr>
              <w:t>. 3375 v oboru pozemní stavby</w:t>
            </w:r>
          </w:p>
        </w:tc>
      </w:tr>
    </w:tbl>
    <w:p w:rsidR="007B6829" w:rsidRPr="00CF4F04" w:rsidRDefault="007B6829" w:rsidP="00E64666">
      <w:pPr>
        <w:rPr>
          <w:sz w:val="14"/>
          <w:szCs w:val="14"/>
        </w:rPr>
      </w:pPr>
    </w:p>
    <w:p w:rsidR="006609F4" w:rsidRPr="009D7717" w:rsidRDefault="006609F4" w:rsidP="006609F4">
      <w:pPr>
        <w:pStyle w:val="StylFrance11bZarovnatdoblokuPrvndek2cmPed"/>
        <w:ind w:left="142" w:right="0" w:firstLine="0"/>
        <w:rPr>
          <w:sz w:val="20"/>
          <w:szCs w:val="20"/>
        </w:rPr>
      </w:pPr>
      <w:r w:rsidRPr="009D7717">
        <w:rPr>
          <w:sz w:val="20"/>
          <w:szCs w:val="20"/>
        </w:rPr>
        <w:t>Stavební práce spojené s rekonstrukcí st</w:t>
      </w:r>
      <w:r w:rsidRPr="009D7717">
        <w:rPr>
          <w:rFonts w:ascii="Cambria" w:hAnsi="Cambria" w:cs="Cambria"/>
          <w:sz w:val="20"/>
          <w:szCs w:val="20"/>
        </w:rPr>
        <w:t>ř</w:t>
      </w:r>
      <w:r w:rsidRPr="009D7717">
        <w:rPr>
          <w:sz w:val="20"/>
          <w:szCs w:val="20"/>
        </w:rPr>
        <w:t xml:space="preserve">echy jsou navrženy na objektu </w:t>
      </w:r>
      <w:r w:rsidRPr="009D7717">
        <w:rPr>
          <w:rFonts w:ascii="Cambria" w:hAnsi="Cambria" w:cs="Cambria"/>
          <w:sz w:val="20"/>
          <w:szCs w:val="20"/>
        </w:rPr>
        <w:t>č</w:t>
      </w:r>
      <w:r w:rsidRPr="009D7717">
        <w:rPr>
          <w:sz w:val="20"/>
          <w:szCs w:val="20"/>
        </w:rPr>
        <w:t xml:space="preserve">.p.551, situovaném na </w:t>
      </w:r>
      <w:r w:rsidRPr="003F3022">
        <w:rPr>
          <w:sz w:val="20"/>
          <w:szCs w:val="20"/>
        </w:rPr>
        <w:t xml:space="preserve">parcele </w:t>
      </w:r>
      <w:proofErr w:type="spellStart"/>
      <w:proofErr w:type="gramStart"/>
      <w:r w:rsidRPr="003F3022">
        <w:rPr>
          <w:sz w:val="20"/>
          <w:szCs w:val="20"/>
        </w:rPr>
        <w:t>p.</w:t>
      </w:r>
      <w:r w:rsidRPr="003F3022">
        <w:rPr>
          <w:rFonts w:cs="Cambria"/>
          <w:sz w:val="20"/>
          <w:szCs w:val="20"/>
        </w:rPr>
        <w:t>č</w:t>
      </w:r>
      <w:proofErr w:type="spellEnd"/>
      <w:r w:rsidRPr="003F3022">
        <w:rPr>
          <w:sz w:val="20"/>
          <w:szCs w:val="20"/>
        </w:rPr>
        <w:t>.</w:t>
      </w:r>
      <w:proofErr w:type="gramEnd"/>
      <w:r w:rsidRPr="003F3022">
        <w:rPr>
          <w:sz w:val="20"/>
          <w:szCs w:val="20"/>
        </w:rPr>
        <w:t xml:space="preserve"> st.</w:t>
      </w:r>
      <w:r w:rsidRPr="009D7717">
        <w:rPr>
          <w:sz w:val="20"/>
          <w:szCs w:val="20"/>
        </w:rPr>
        <w:t>1854, v areálu Sdruženého zdravotnického za</w:t>
      </w:r>
      <w:r w:rsidRPr="009D7717">
        <w:rPr>
          <w:rFonts w:ascii="Cambria" w:hAnsi="Cambria" w:cs="Cambria"/>
          <w:sz w:val="20"/>
          <w:szCs w:val="20"/>
        </w:rPr>
        <w:t>ř</w:t>
      </w:r>
      <w:r w:rsidRPr="009D7717">
        <w:rPr>
          <w:sz w:val="20"/>
          <w:szCs w:val="20"/>
        </w:rPr>
        <w:t>ízení Krnov.</w:t>
      </w:r>
    </w:p>
    <w:p w:rsidR="00754DD1" w:rsidRPr="009D7717" w:rsidRDefault="006609F4" w:rsidP="006609F4">
      <w:pPr>
        <w:pStyle w:val="StylFrance11bZarovnatdoblokuPrvndek2cmPed"/>
        <w:ind w:left="142" w:right="0" w:firstLine="0"/>
        <w:rPr>
          <w:sz w:val="20"/>
          <w:szCs w:val="20"/>
        </w:rPr>
      </w:pPr>
      <w:r w:rsidRPr="009D7717">
        <w:rPr>
          <w:sz w:val="20"/>
          <w:szCs w:val="20"/>
        </w:rPr>
        <w:t xml:space="preserve">Majitelem pozemku </w:t>
      </w:r>
      <w:proofErr w:type="spellStart"/>
      <w:proofErr w:type="gramStart"/>
      <w:r w:rsidRPr="009D7717">
        <w:rPr>
          <w:sz w:val="20"/>
          <w:szCs w:val="20"/>
        </w:rPr>
        <w:t>p.</w:t>
      </w:r>
      <w:r w:rsidRPr="009D7717">
        <w:rPr>
          <w:rFonts w:ascii="Cambria" w:hAnsi="Cambria" w:cs="Cambria"/>
          <w:sz w:val="20"/>
          <w:szCs w:val="20"/>
        </w:rPr>
        <w:t>č</w:t>
      </w:r>
      <w:proofErr w:type="spellEnd"/>
      <w:r w:rsidRPr="009D7717">
        <w:rPr>
          <w:sz w:val="20"/>
          <w:szCs w:val="20"/>
        </w:rPr>
        <w:t>.</w:t>
      </w:r>
      <w:proofErr w:type="gramEnd"/>
      <w:r w:rsidRPr="009D7717">
        <w:rPr>
          <w:sz w:val="20"/>
          <w:szCs w:val="20"/>
        </w:rPr>
        <w:t xml:space="preserve"> st. 1854 a objektu </w:t>
      </w:r>
      <w:r w:rsidRPr="009D7717">
        <w:rPr>
          <w:rFonts w:ascii="Cambria" w:hAnsi="Cambria" w:cs="Cambria"/>
          <w:sz w:val="20"/>
          <w:szCs w:val="20"/>
        </w:rPr>
        <w:t>č</w:t>
      </w:r>
      <w:r w:rsidRPr="009D7717">
        <w:rPr>
          <w:sz w:val="20"/>
          <w:szCs w:val="20"/>
        </w:rPr>
        <w:t>.p. 551 je M</w:t>
      </w:r>
      <w:r w:rsidRPr="009D7717">
        <w:rPr>
          <w:rFonts w:ascii="Cambria" w:hAnsi="Cambria" w:cs="Cambria"/>
          <w:sz w:val="20"/>
          <w:szCs w:val="20"/>
        </w:rPr>
        <w:t>ě</w:t>
      </w:r>
      <w:r w:rsidRPr="009D7717">
        <w:rPr>
          <w:sz w:val="20"/>
          <w:szCs w:val="20"/>
        </w:rPr>
        <w:t>sto Krnov, Hlavní nám</w:t>
      </w:r>
      <w:r w:rsidRPr="009D7717">
        <w:rPr>
          <w:rFonts w:ascii="Cambria" w:hAnsi="Cambria" w:cs="Cambria"/>
          <w:sz w:val="20"/>
          <w:szCs w:val="20"/>
        </w:rPr>
        <w:t>ě</w:t>
      </w:r>
      <w:r w:rsidRPr="009D7717">
        <w:rPr>
          <w:sz w:val="20"/>
          <w:szCs w:val="20"/>
        </w:rPr>
        <w:t>stí 96/1, Pod Bezru</w:t>
      </w:r>
      <w:r w:rsidRPr="009D7717">
        <w:rPr>
          <w:rFonts w:ascii="Cambria" w:hAnsi="Cambria" w:cs="Cambria"/>
          <w:sz w:val="20"/>
          <w:szCs w:val="20"/>
        </w:rPr>
        <w:t>č</w:t>
      </w:r>
      <w:r w:rsidRPr="009D7717">
        <w:rPr>
          <w:sz w:val="20"/>
          <w:szCs w:val="20"/>
        </w:rPr>
        <w:t>ovým vrchem, 79401 Krnov.</w:t>
      </w:r>
    </w:p>
    <w:p w:rsidR="00E20C5A" w:rsidRPr="00E64666" w:rsidRDefault="00E20C5A" w:rsidP="00E64666">
      <w:pPr>
        <w:rPr>
          <w:sz w:val="16"/>
          <w:szCs w:val="16"/>
        </w:rPr>
      </w:pPr>
    </w:p>
    <w:p w:rsidR="00A620B9" w:rsidRPr="009D7717" w:rsidRDefault="00A620B9" w:rsidP="00703EAA">
      <w:pPr>
        <w:pStyle w:val="StylNadpis112bTunVlevo2cm"/>
        <w:ind w:left="142"/>
        <w:rPr>
          <w:caps/>
          <w:sz w:val="20"/>
          <w:szCs w:val="20"/>
        </w:rPr>
      </w:pPr>
      <w:r w:rsidRPr="009D7717">
        <w:rPr>
          <w:caps/>
          <w:sz w:val="20"/>
          <w:szCs w:val="20"/>
        </w:rPr>
        <w:t>ú</w:t>
      </w:r>
      <w:r w:rsidRPr="009D7717">
        <w:rPr>
          <w:rFonts w:ascii="Cambria" w:hAnsi="Cambria" w:cs="Cambria"/>
          <w:caps/>
          <w:sz w:val="20"/>
          <w:szCs w:val="20"/>
        </w:rPr>
        <w:t>Č</w:t>
      </w:r>
      <w:r w:rsidRPr="009D7717">
        <w:rPr>
          <w:caps/>
          <w:sz w:val="20"/>
          <w:szCs w:val="20"/>
        </w:rPr>
        <w:t>eL oBJEKTU</w:t>
      </w:r>
    </w:p>
    <w:p w:rsidR="009D7717" w:rsidRPr="001E4B88" w:rsidRDefault="009D7717" w:rsidP="009D7717">
      <w:pPr>
        <w:pStyle w:val="StylFrance11bZarovnatdoblokuPrvndek2cmPed"/>
        <w:ind w:left="142" w:right="0" w:firstLine="0"/>
        <w:rPr>
          <w:sz w:val="20"/>
          <w:szCs w:val="20"/>
        </w:rPr>
      </w:pPr>
      <w:r w:rsidRPr="001E4B88">
        <w:rPr>
          <w:sz w:val="20"/>
          <w:szCs w:val="20"/>
        </w:rPr>
        <w:t>V sou</w:t>
      </w:r>
      <w:r w:rsidRPr="001E4B88">
        <w:rPr>
          <w:rFonts w:ascii="Cambria" w:hAnsi="Cambria" w:cs="Cambria"/>
          <w:sz w:val="20"/>
          <w:szCs w:val="20"/>
        </w:rPr>
        <w:t>č</w:t>
      </w:r>
      <w:r w:rsidRPr="001E4B88">
        <w:rPr>
          <w:sz w:val="20"/>
          <w:szCs w:val="20"/>
        </w:rPr>
        <w:t xml:space="preserve">asnosti je objekt využíván </w:t>
      </w:r>
      <w:r w:rsidR="00A27EE2" w:rsidRPr="001E4B88">
        <w:rPr>
          <w:sz w:val="20"/>
          <w:szCs w:val="20"/>
        </w:rPr>
        <w:t>pro pot</w:t>
      </w:r>
      <w:r w:rsidR="00A27EE2" w:rsidRPr="001E4B88">
        <w:rPr>
          <w:rFonts w:ascii="Cambria" w:hAnsi="Cambria" w:cs="Cambria"/>
          <w:sz w:val="20"/>
          <w:szCs w:val="20"/>
        </w:rPr>
        <w:t>ř</w:t>
      </w:r>
      <w:r w:rsidR="00A27EE2" w:rsidRPr="001E4B88">
        <w:rPr>
          <w:sz w:val="20"/>
          <w:szCs w:val="20"/>
        </w:rPr>
        <w:t xml:space="preserve">eby </w:t>
      </w:r>
      <w:r w:rsidRPr="001E4B88">
        <w:rPr>
          <w:sz w:val="20"/>
          <w:szCs w:val="20"/>
        </w:rPr>
        <w:t>Sdružené</w:t>
      </w:r>
      <w:r w:rsidR="00A27EE2" w:rsidRPr="001E4B88">
        <w:rPr>
          <w:sz w:val="20"/>
          <w:szCs w:val="20"/>
        </w:rPr>
        <w:t>ho</w:t>
      </w:r>
      <w:r w:rsidRPr="001E4B88">
        <w:rPr>
          <w:sz w:val="20"/>
          <w:szCs w:val="20"/>
        </w:rPr>
        <w:t xml:space="preserve"> zdravotnické</w:t>
      </w:r>
      <w:r w:rsidR="00A27EE2" w:rsidRPr="001E4B88">
        <w:rPr>
          <w:sz w:val="20"/>
          <w:szCs w:val="20"/>
        </w:rPr>
        <w:t>ho</w:t>
      </w:r>
      <w:r w:rsidRPr="001E4B88">
        <w:rPr>
          <w:sz w:val="20"/>
          <w:szCs w:val="20"/>
        </w:rPr>
        <w:t xml:space="preserve"> za</w:t>
      </w:r>
      <w:r w:rsidRPr="001E4B88">
        <w:rPr>
          <w:rFonts w:ascii="Cambria" w:hAnsi="Cambria" w:cs="Cambria"/>
          <w:sz w:val="20"/>
          <w:szCs w:val="20"/>
        </w:rPr>
        <w:t>ř</w:t>
      </w:r>
      <w:r w:rsidRPr="001E4B88">
        <w:rPr>
          <w:sz w:val="20"/>
          <w:szCs w:val="20"/>
        </w:rPr>
        <w:t xml:space="preserve">ízení Krnov – </w:t>
      </w:r>
      <w:r w:rsidR="00DB0CB0" w:rsidRPr="001E4B88">
        <w:rPr>
          <w:sz w:val="20"/>
          <w:szCs w:val="20"/>
        </w:rPr>
        <w:t>v 1NP</w:t>
      </w:r>
      <w:r w:rsidRPr="001E4B88">
        <w:rPr>
          <w:sz w:val="20"/>
          <w:szCs w:val="20"/>
        </w:rPr>
        <w:t xml:space="preserve"> </w:t>
      </w:r>
      <w:r w:rsidR="00DB0CB0" w:rsidRPr="001E4B88">
        <w:rPr>
          <w:sz w:val="20"/>
          <w:szCs w:val="20"/>
        </w:rPr>
        <w:t>- CL, RDG, ARO</w:t>
      </w:r>
      <w:r w:rsidRPr="001E4B88">
        <w:rPr>
          <w:sz w:val="20"/>
          <w:szCs w:val="20"/>
        </w:rPr>
        <w:t xml:space="preserve">, </w:t>
      </w:r>
      <w:r w:rsidR="00DB0CB0" w:rsidRPr="001E4B88">
        <w:rPr>
          <w:sz w:val="20"/>
          <w:szCs w:val="20"/>
        </w:rPr>
        <w:t xml:space="preserve">ve 2.NP - </w:t>
      </w:r>
      <w:r w:rsidRPr="001E4B88">
        <w:rPr>
          <w:sz w:val="20"/>
          <w:szCs w:val="20"/>
        </w:rPr>
        <w:t>Inter</w:t>
      </w:r>
      <w:r w:rsidR="00DB0CB0" w:rsidRPr="001E4B88">
        <w:rPr>
          <w:sz w:val="20"/>
          <w:szCs w:val="20"/>
        </w:rPr>
        <w:t>na+ambulance</w:t>
      </w:r>
      <w:r w:rsidR="00467634" w:rsidRPr="001E4B88">
        <w:rPr>
          <w:sz w:val="20"/>
          <w:szCs w:val="20"/>
        </w:rPr>
        <w:t xml:space="preserve">, </w:t>
      </w:r>
      <w:r w:rsidR="00DB0CB0" w:rsidRPr="001E4B88">
        <w:rPr>
          <w:sz w:val="20"/>
          <w:szCs w:val="20"/>
        </w:rPr>
        <w:t xml:space="preserve">ve 3.NP - </w:t>
      </w:r>
      <w:r w:rsidR="00467634" w:rsidRPr="001E4B88">
        <w:rPr>
          <w:sz w:val="20"/>
          <w:szCs w:val="20"/>
        </w:rPr>
        <w:t xml:space="preserve">Chirurgie, </w:t>
      </w:r>
      <w:r w:rsidRPr="001E4B88">
        <w:rPr>
          <w:sz w:val="20"/>
          <w:szCs w:val="20"/>
        </w:rPr>
        <w:t>Urologie</w:t>
      </w:r>
      <w:r w:rsidR="00467634" w:rsidRPr="001E4B88">
        <w:rPr>
          <w:sz w:val="20"/>
          <w:szCs w:val="20"/>
        </w:rPr>
        <w:t xml:space="preserve"> a</w:t>
      </w:r>
      <w:r w:rsidR="00DB0CB0" w:rsidRPr="001E4B88">
        <w:rPr>
          <w:sz w:val="20"/>
          <w:szCs w:val="20"/>
        </w:rPr>
        <w:t xml:space="preserve"> COS</w:t>
      </w:r>
      <w:r w:rsidRPr="001E4B88">
        <w:rPr>
          <w:sz w:val="20"/>
          <w:szCs w:val="20"/>
        </w:rPr>
        <w:t xml:space="preserve">, </w:t>
      </w:r>
      <w:r w:rsidR="00DB0CB0" w:rsidRPr="001E4B88">
        <w:rPr>
          <w:sz w:val="20"/>
          <w:szCs w:val="20"/>
        </w:rPr>
        <w:t xml:space="preserve">ve 4.NP </w:t>
      </w:r>
      <w:r w:rsidR="00F633C8" w:rsidRPr="001E4B88">
        <w:rPr>
          <w:sz w:val="20"/>
          <w:szCs w:val="20"/>
        </w:rPr>
        <w:t>–</w:t>
      </w:r>
      <w:r w:rsidR="00DB0CB0" w:rsidRPr="001E4B88">
        <w:rPr>
          <w:sz w:val="20"/>
          <w:szCs w:val="20"/>
        </w:rPr>
        <w:t xml:space="preserve"> </w:t>
      </w:r>
      <w:r w:rsidRPr="001E4B88">
        <w:rPr>
          <w:sz w:val="20"/>
          <w:szCs w:val="20"/>
        </w:rPr>
        <w:t>Ortopedie</w:t>
      </w:r>
      <w:r w:rsidR="00F633C8" w:rsidRPr="001E4B88">
        <w:rPr>
          <w:sz w:val="20"/>
          <w:szCs w:val="20"/>
        </w:rPr>
        <w:t xml:space="preserve"> a</w:t>
      </w:r>
      <w:r w:rsidRPr="001E4B88">
        <w:rPr>
          <w:sz w:val="20"/>
          <w:szCs w:val="20"/>
        </w:rPr>
        <w:t xml:space="preserve"> Plicní odd</w:t>
      </w:r>
      <w:r w:rsidRPr="001E4B88">
        <w:rPr>
          <w:rFonts w:ascii="Cambria" w:hAnsi="Cambria" w:cs="Cambria"/>
          <w:sz w:val="20"/>
          <w:szCs w:val="20"/>
        </w:rPr>
        <w:t>ě</w:t>
      </w:r>
      <w:r w:rsidR="00DB0CB0" w:rsidRPr="001E4B88">
        <w:rPr>
          <w:sz w:val="20"/>
          <w:szCs w:val="20"/>
        </w:rPr>
        <w:t>lení</w:t>
      </w:r>
      <w:r w:rsidRPr="001E4B88">
        <w:rPr>
          <w:sz w:val="20"/>
          <w:szCs w:val="20"/>
        </w:rPr>
        <w:t>.</w:t>
      </w:r>
    </w:p>
    <w:p w:rsidR="00293AD3" w:rsidRPr="00DE3B4C" w:rsidRDefault="009D7717" w:rsidP="00293AD3">
      <w:pPr>
        <w:pStyle w:val="StylFrance11bZarovnatdoblokuPrvndek2cmPed"/>
        <w:ind w:left="142" w:right="0" w:firstLine="0"/>
        <w:rPr>
          <w:b/>
          <w:sz w:val="20"/>
          <w:szCs w:val="20"/>
          <w:u w:val="single"/>
        </w:rPr>
      </w:pPr>
      <w:r w:rsidRPr="00DE3B4C">
        <w:rPr>
          <w:b/>
          <w:sz w:val="20"/>
          <w:szCs w:val="20"/>
          <w:u w:val="single"/>
        </w:rPr>
        <w:t>Navržení stavební práce souvisí pouze s opravou stávajícího st</w:t>
      </w:r>
      <w:r w:rsidRPr="00DE3B4C">
        <w:rPr>
          <w:rFonts w:ascii="Cambria" w:hAnsi="Cambria" w:cs="Cambria"/>
          <w:b/>
          <w:sz w:val="20"/>
          <w:szCs w:val="20"/>
          <w:u w:val="single"/>
        </w:rPr>
        <w:t>ř</w:t>
      </w:r>
      <w:r w:rsidRPr="00DE3B4C">
        <w:rPr>
          <w:b/>
          <w:sz w:val="20"/>
          <w:szCs w:val="20"/>
          <w:u w:val="single"/>
        </w:rPr>
        <w:t>ešního plášt</w:t>
      </w:r>
      <w:r w:rsidRPr="00DE3B4C">
        <w:rPr>
          <w:rFonts w:ascii="Cambria" w:hAnsi="Cambria" w:cs="Cambria"/>
          <w:b/>
          <w:sz w:val="20"/>
          <w:szCs w:val="20"/>
          <w:u w:val="single"/>
        </w:rPr>
        <w:t>ě</w:t>
      </w:r>
      <w:r w:rsidRPr="00DE3B4C">
        <w:rPr>
          <w:b/>
          <w:sz w:val="20"/>
          <w:szCs w:val="20"/>
          <w:u w:val="single"/>
        </w:rPr>
        <w:t>, p</w:t>
      </w:r>
      <w:r w:rsidRPr="00DE3B4C">
        <w:rPr>
          <w:rFonts w:ascii="Cambria" w:hAnsi="Cambria" w:cs="Cambria"/>
          <w:b/>
          <w:sz w:val="20"/>
          <w:szCs w:val="20"/>
          <w:u w:val="single"/>
        </w:rPr>
        <w:t>ů</w:t>
      </w:r>
      <w:r w:rsidRPr="00DE3B4C">
        <w:rPr>
          <w:b/>
          <w:sz w:val="20"/>
          <w:szCs w:val="20"/>
          <w:u w:val="single"/>
        </w:rPr>
        <w:t>vodní ú</w:t>
      </w:r>
      <w:r w:rsidRPr="00DE3B4C">
        <w:rPr>
          <w:rFonts w:ascii="Cambria" w:hAnsi="Cambria" w:cs="Cambria"/>
          <w:b/>
          <w:sz w:val="20"/>
          <w:szCs w:val="20"/>
          <w:u w:val="single"/>
        </w:rPr>
        <w:t>č</w:t>
      </w:r>
      <w:r w:rsidRPr="00DE3B4C">
        <w:rPr>
          <w:b/>
          <w:sz w:val="20"/>
          <w:szCs w:val="20"/>
          <w:u w:val="single"/>
        </w:rPr>
        <w:t>el a využití objektu se nem</w:t>
      </w:r>
      <w:r w:rsidRPr="00DE3B4C">
        <w:rPr>
          <w:rFonts w:ascii="Cambria" w:hAnsi="Cambria" w:cs="Cambria"/>
          <w:b/>
          <w:sz w:val="20"/>
          <w:szCs w:val="20"/>
          <w:u w:val="single"/>
        </w:rPr>
        <w:t>ě</w:t>
      </w:r>
      <w:r w:rsidRPr="00DE3B4C">
        <w:rPr>
          <w:b/>
          <w:sz w:val="20"/>
          <w:szCs w:val="20"/>
          <w:u w:val="single"/>
        </w:rPr>
        <w:t>ní.</w:t>
      </w:r>
    </w:p>
    <w:p w:rsidR="00293AD3" w:rsidRPr="00CF4F04" w:rsidRDefault="00293AD3" w:rsidP="00E64666">
      <w:pPr>
        <w:rPr>
          <w:sz w:val="14"/>
          <w:szCs w:val="14"/>
        </w:rPr>
      </w:pPr>
    </w:p>
    <w:p w:rsidR="00293AD3" w:rsidRDefault="00293AD3" w:rsidP="00293AD3">
      <w:pPr>
        <w:pStyle w:val="StylFrance11bZarovnatdoblokuPrvndek2cmPed"/>
        <w:ind w:left="142" w:right="0" w:firstLine="0"/>
        <w:rPr>
          <w:rFonts w:cs="France"/>
          <w:sz w:val="20"/>
        </w:rPr>
      </w:pPr>
      <w:proofErr w:type="gramStart"/>
      <w:r w:rsidRPr="001F6CA9">
        <w:rPr>
          <w:sz w:val="20"/>
        </w:rPr>
        <w:t>Kategorie :</w:t>
      </w:r>
      <w:r w:rsidRPr="001F6CA9">
        <w:rPr>
          <w:sz w:val="20"/>
        </w:rPr>
        <w:tab/>
      </w:r>
      <w:r w:rsidRPr="001F6CA9">
        <w:rPr>
          <w:sz w:val="20"/>
        </w:rPr>
        <w:tab/>
      </w:r>
      <w:r w:rsidRPr="001F6CA9">
        <w:rPr>
          <w:sz w:val="20"/>
        </w:rPr>
        <w:tab/>
        <w:t xml:space="preserve">                    </w:t>
      </w:r>
      <w:r>
        <w:rPr>
          <w:sz w:val="20"/>
        </w:rPr>
        <w:t xml:space="preserve">                    </w:t>
      </w:r>
      <w:r w:rsidRPr="001F6CA9">
        <w:rPr>
          <w:sz w:val="20"/>
        </w:rPr>
        <w:t xml:space="preserve"> Stavba</w:t>
      </w:r>
      <w:proofErr w:type="gramEnd"/>
      <w:r w:rsidRPr="001F6CA9">
        <w:rPr>
          <w:sz w:val="20"/>
        </w:rPr>
        <w:t xml:space="preserve"> ob</w:t>
      </w:r>
      <w:r w:rsidRPr="001F6CA9">
        <w:rPr>
          <w:rFonts w:ascii="Cambria" w:hAnsi="Cambria" w:cs="Cambria"/>
          <w:sz w:val="20"/>
        </w:rPr>
        <w:t>č</w:t>
      </w:r>
      <w:r w:rsidRPr="001F6CA9">
        <w:rPr>
          <w:sz w:val="20"/>
        </w:rPr>
        <w:t>ansk</w:t>
      </w:r>
      <w:r w:rsidRPr="001F6CA9">
        <w:rPr>
          <w:rFonts w:cs="France"/>
          <w:sz w:val="20"/>
        </w:rPr>
        <w:t>é</w:t>
      </w:r>
      <w:r w:rsidRPr="001F6CA9">
        <w:rPr>
          <w:sz w:val="20"/>
        </w:rPr>
        <w:t>ho vybaven</w:t>
      </w:r>
      <w:r w:rsidRPr="001F6CA9">
        <w:rPr>
          <w:rFonts w:cs="France"/>
          <w:sz w:val="20"/>
        </w:rPr>
        <w:t>í</w:t>
      </w:r>
    </w:p>
    <w:p w:rsidR="008A065F" w:rsidRDefault="00293AD3" w:rsidP="00293AD3">
      <w:pPr>
        <w:pStyle w:val="StylFrance11bZarovnatdoblokuPrvndek2cmPed"/>
        <w:ind w:left="142" w:right="0" w:firstLine="0"/>
        <w:rPr>
          <w:rFonts w:eastAsia="TimesNewRoman"/>
          <w:color w:val="FF0000"/>
          <w:sz w:val="20"/>
          <w:szCs w:val="20"/>
        </w:rPr>
      </w:pPr>
      <w:r>
        <w:rPr>
          <w:rFonts w:eastAsia="TimesNewRoman"/>
          <w:sz w:val="20"/>
          <w:szCs w:val="20"/>
        </w:rPr>
        <w:t>Celková plocha opravovaných st</w:t>
      </w:r>
      <w:r>
        <w:rPr>
          <w:rFonts w:ascii="Cambria" w:eastAsia="TimesNewRoman" w:hAnsi="Cambria" w:cs="Cambria"/>
          <w:sz w:val="20"/>
          <w:szCs w:val="20"/>
        </w:rPr>
        <w:t>ř</w:t>
      </w:r>
      <w:r>
        <w:rPr>
          <w:rFonts w:eastAsia="TimesNewRoman"/>
          <w:sz w:val="20"/>
          <w:szCs w:val="20"/>
        </w:rPr>
        <w:t xml:space="preserve">ech:                      </w:t>
      </w:r>
      <w:r w:rsidR="008E6DF8" w:rsidRPr="00140A40">
        <w:rPr>
          <w:rFonts w:eastAsia="TimesNewRoman"/>
          <w:sz w:val="20"/>
          <w:szCs w:val="20"/>
        </w:rPr>
        <w:t>2433</w:t>
      </w:r>
      <w:r w:rsidRPr="00140A40">
        <w:rPr>
          <w:rFonts w:eastAsia="TimesNewRoman"/>
          <w:sz w:val="20"/>
          <w:szCs w:val="20"/>
        </w:rPr>
        <w:t>,</w:t>
      </w:r>
      <w:r w:rsidR="008E6DF8" w:rsidRPr="00140A40">
        <w:rPr>
          <w:rFonts w:eastAsia="TimesNewRoman"/>
          <w:sz w:val="20"/>
          <w:szCs w:val="20"/>
        </w:rPr>
        <w:t>545</w:t>
      </w:r>
      <w:r w:rsidRPr="00140A40">
        <w:rPr>
          <w:rFonts w:eastAsia="TimesNewRoman"/>
          <w:sz w:val="20"/>
          <w:szCs w:val="20"/>
        </w:rPr>
        <w:t xml:space="preserve"> m2</w:t>
      </w:r>
    </w:p>
    <w:p w:rsidR="00293AD3" w:rsidRPr="00CF4F04" w:rsidRDefault="00293AD3" w:rsidP="00CF4F04">
      <w:pPr>
        <w:rPr>
          <w:sz w:val="10"/>
          <w:szCs w:val="10"/>
        </w:rPr>
      </w:pPr>
    </w:p>
    <w:p w:rsidR="00A620B9" w:rsidRPr="005D6FF6" w:rsidRDefault="00A620B9" w:rsidP="008A065F">
      <w:pPr>
        <w:pStyle w:val="StylNadpis112bTunVlevo2cm"/>
        <w:ind w:left="142"/>
        <w:rPr>
          <w:caps/>
        </w:rPr>
      </w:pPr>
      <w:r w:rsidRPr="005D6FF6">
        <w:rPr>
          <w:caps/>
        </w:rPr>
        <w:t>ZÁSAdY ARCHITEKTONICKÉHO, FUNK</w:t>
      </w:r>
      <w:r w:rsidRPr="005D6FF6">
        <w:rPr>
          <w:rFonts w:cs="Cambria"/>
          <w:caps/>
        </w:rPr>
        <w:t>Č</w:t>
      </w:r>
      <w:r w:rsidRPr="005D6FF6">
        <w:rPr>
          <w:rFonts w:cs="France CE"/>
          <w:caps/>
        </w:rPr>
        <w:t>NÍHO, DISP</w:t>
      </w:r>
      <w:r w:rsidRPr="005D6FF6">
        <w:rPr>
          <w:caps/>
        </w:rPr>
        <w:t>OZI</w:t>
      </w:r>
      <w:r w:rsidRPr="005D6FF6">
        <w:rPr>
          <w:rFonts w:cs="Cambria"/>
          <w:caps/>
        </w:rPr>
        <w:t>Č</w:t>
      </w:r>
      <w:r w:rsidRPr="005D6FF6">
        <w:rPr>
          <w:rFonts w:cs="France CE"/>
          <w:caps/>
        </w:rPr>
        <w:t>NÍHO A VÝTVARNÉH</w:t>
      </w:r>
      <w:r w:rsidRPr="005D6FF6">
        <w:rPr>
          <w:caps/>
        </w:rPr>
        <w:t xml:space="preserve">O </w:t>
      </w:r>
      <w:r w:rsidRPr="005D6FF6">
        <w:rPr>
          <w:rFonts w:cs="Cambria"/>
          <w:caps/>
        </w:rPr>
        <w:t>Ř</w:t>
      </w:r>
      <w:r w:rsidRPr="005D6FF6">
        <w:rPr>
          <w:rFonts w:cs="France CE"/>
          <w:caps/>
        </w:rPr>
        <w:t xml:space="preserve">EŠENÍ A </w:t>
      </w:r>
      <w:r w:rsidRPr="005D6FF6">
        <w:rPr>
          <w:rFonts w:cs="Cambria"/>
          <w:caps/>
        </w:rPr>
        <w:t>Ř</w:t>
      </w:r>
      <w:r w:rsidRPr="005D6FF6">
        <w:rPr>
          <w:rFonts w:cs="France CE"/>
          <w:caps/>
        </w:rPr>
        <w:t>EŠENÍ VE</w:t>
      </w:r>
      <w:r w:rsidRPr="005D6FF6">
        <w:rPr>
          <w:caps/>
        </w:rPr>
        <w:t>GETA</w:t>
      </w:r>
      <w:r w:rsidRPr="005D6FF6">
        <w:rPr>
          <w:rFonts w:cs="Cambria"/>
          <w:caps/>
        </w:rPr>
        <w:t>Č</w:t>
      </w:r>
      <w:r w:rsidRPr="005D6FF6">
        <w:rPr>
          <w:rFonts w:cs="France CE"/>
          <w:caps/>
        </w:rPr>
        <w:t>NÍCH ÚPRAV OKOL</w:t>
      </w:r>
      <w:r w:rsidRPr="005D6FF6">
        <w:rPr>
          <w:caps/>
        </w:rPr>
        <w:t>Í OBJEKTU, V</w:t>
      </w:r>
      <w:r w:rsidRPr="005D6FF6">
        <w:rPr>
          <w:rFonts w:cs="Cambria"/>
          <w:caps/>
        </w:rPr>
        <w:t>Č</w:t>
      </w:r>
      <w:r w:rsidRPr="005D6FF6">
        <w:rPr>
          <w:rFonts w:cs="France CE"/>
          <w:caps/>
        </w:rPr>
        <w:t>ETN</w:t>
      </w:r>
      <w:r w:rsidRPr="005D6FF6">
        <w:rPr>
          <w:rFonts w:cs="Cambria"/>
          <w:caps/>
        </w:rPr>
        <w:t>Ě</w:t>
      </w:r>
      <w:r w:rsidRPr="005D6FF6">
        <w:rPr>
          <w:rFonts w:cs="France CE"/>
          <w:caps/>
        </w:rPr>
        <w:t xml:space="preserve"> P</w:t>
      </w:r>
      <w:r w:rsidRPr="005D6FF6">
        <w:rPr>
          <w:rFonts w:cs="Cambria"/>
          <w:caps/>
        </w:rPr>
        <w:t>Ř</w:t>
      </w:r>
      <w:r w:rsidRPr="005D6FF6">
        <w:rPr>
          <w:rFonts w:cs="France"/>
          <w:caps/>
        </w:rPr>
        <w:t>Í</w:t>
      </w:r>
      <w:r w:rsidRPr="005D6FF6">
        <w:rPr>
          <w:caps/>
        </w:rPr>
        <w:t>STUPU A U</w:t>
      </w:r>
      <w:r w:rsidRPr="005D6FF6">
        <w:rPr>
          <w:rFonts w:cs="France"/>
          <w:caps/>
        </w:rPr>
        <w:t>ŽÍ</w:t>
      </w:r>
      <w:r w:rsidRPr="005D6FF6">
        <w:rPr>
          <w:caps/>
        </w:rPr>
        <w:t>V</w:t>
      </w:r>
      <w:r w:rsidRPr="005D6FF6">
        <w:rPr>
          <w:rFonts w:cs="France"/>
          <w:caps/>
        </w:rPr>
        <w:t>Á</w:t>
      </w:r>
      <w:r w:rsidRPr="005D6FF6">
        <w:rPr>
          <w:caps/>
        </w:rPr>
        <w:t>N</w:t>
      </w:r>
      <w:r w:rsidRPr="005D6FF6">
        <w:rPr>
          <w:rFonts w:cs="France"/>
          <w:caps/>
        </w:rPr>
        <w:t>Í</w:t>
      </w:r>
      <w:r w:rsidRPr="005D6FF6">
        <w:rPr>
          <w:caps/>
        </w:rPr>
        <w:t xml:space="preserve"> OBJEKTU OSOBAMI S</w:t>
      </w:r>
      <w:r w:rsidRPr="005D6FF6">
        <w:rPr>
          <w:rFonts w:cs="France"/>
          <w:caps/>
        </w:rPr>
        <w:t> </w:t>
      </w:r>
      <w:r w:rsidRPr="005D6FF6">
        <w:rPr>
          <w:caps/>
        </w:rPr>
        <w:t>OMEZENOU SCHOPNOST</w:t>
      </w:r>
      <w:r w:rsidRPr="005D6FF6">
        <w:rPr>
          <w:rFonts w:cs="France"/>
          <w:caps/>
        </w:rPr>
        <w:t>Í</w:t>
      </w:r>
      <w:r w:rsidRPr="005D6FF6">
        <w:rPr>
          <w:caps/>
        </w:rPr>
        <w:t xml:space="preserve"> POHYBU A ORIENTACE</w:t>
      </w:r>
    </w:p>
    <w:p w:rsidR="00A620B9" w:rsidRPr="00CF4F04" w:rsidRDefault="00A620B9" w:rsidP="008A065F">
      <w:pPr>
        <w:pStyle w:val="StylNadpis112bTunVlevo2cm"/>
        <w:ind w:left="142"/>
        <w:rPr>
          <w:caps/>
          <w:sz w:val="14"/>
          <w:szCs w:val="14"/>
        </w:rPr>
      </w:pPr>
    </w:p>
    <w:p w:rsidR="00A620B9" w:rsidRPr="00760B09" w:rsidRDefault="00A620B9" w:rsidP="008A065F">
      <w:pPr>
        <w:pStyle w:val="StylFrance11bZarovnatdoblokuPrvndek2cmPed"/>
        <w:ind w:left="142" w:right="0" w:firstLine="0"/>
        <w:rPr>
          <w:rFonts w:eastAsia="TimesNewRoman"/>
          <w:sz w:val="20"/>
          <w:szCs w:val="20"/>
        </w:rPr>
      </w:pPr>
      <w:r w:rsidRPr="00760B09">
        <w:rPr>
          <w:rFonts w:eastAsia="TimesNewRoman"/>
          <w:sz w:val="20"/>
          <w:szCs w:val="20"/>
        </w:rPr>
        <w:t>Současný stav:</w:t>
      </w:r>
    </w:p>
    <w:p w:rsidR="004E1762" w:rsidRPr="00F14E8F" w:rsidRDefault="004E1762" w:rsidP="008A065F">
      <w:pPr>
        <w:pStyle w:val="StylFrance11bZarovnatdoblokuPrvndek2cmPed"/>
        <w:ind w:left="142" w:right="0" w:firstLine="0"/>
        <w:rPr>
          <w:rFonts w:cs="Segoe UI"/>
          <w:sz w:val="20"/>
          <w:shd w:val="clear" w:color="auto" w:fill="FEFEFE"/>
        </w:rPr>
      </w:pPr>
      <w:r w:rsidRPr="009C7240">
        <w:rPr>
          <w:rFonts w:cs="Segoe UI"/>
          <w:sz w:val="20"/>
          <w:shd w:val="clear" w:color="auto" w:fill="FEFEFE"/>
        </w:rPr>
        <w:t>Stavební práce spojené s </w:t>
      </w:r>
      <w:r w:rsidR="00032878">
        <w:rPr>
          <w:rFonts w:cs="Segoe UI"/>
          <w:sz w:val="20"/>
          <w:shd w:val="clear" w:color="auto" w:fill="FEFEFE"/>
        </w:rPr>
        <w:t>opravou</w:t>
      </w:r>
      <w:r w:rsidRPr="009C7240">
        <w:rPr>
          <w:rFonts w:cs="Segoe UI"/>
          <w:sz w:val="20"/>
          <w:shd w:val="clear" w:color="auto" w:fill="FEFEFE"/>
        </w:rPr>
        <w:t xml:space="preserve"> st</w:t>
      </w:r>
      <w:r w:rsidRPr="009C7240">
        <w:rPr>
          <w:rFonts w:ascii="Cambria" w:hAnsi="Cambria" w:cs="Cambria"/>
          <w:sz w:val="20"/>
          <w:shd w:val="clear" w:color="auto" w:fill="FEFEFE"/>
        </w:rPr>
        <w:t>ř</w:t>
      </w:r>
      <w:r w:rsidRPr="009C7240">
        <w:rPr>
          <w:rFonts w:cs="Segoe UI"/>
          <w:sz w:val="20"/>
          <w:shd w:val="clear" w:color="auto" w:fill="FEFEFE"/>
        </w:rPr>
        <w:t xml:space="preserve">echy jsou navrženy na objektu </w:t>
      </w:r>
      <w:r w:rsidRPr="009C7240">
        <w:rPr>
          <w:rFonts w:ascii="Cambria" w:hAnsi="Cambria" w:cs="Cambria"/>
          <w:sz w:val="20"/>
          <w:shd w:val="clear" w:color="auto" w:fill="FEFEFE"/>
        </w:rPr>
        <w:t>č</w:t>
      </w:r>
      <w:r w:rsidRPr="009C7240">
        <w:rPr>
          <w:rFonts w:cs="Segoe UI"/>
          <w:sz w:val="20"/>
          <w:shd w:val="clear" w:color="auto" w:fill="FEFEFE"/>
        </w:rPr>
        <w:t xml:space="preserve">.p.551, situovaném na parcele </w:t>
      </w:r>
      <w:proofErr w:type="spellStart"/>
      <w:proofErr w:type="gramStart"/>
      <w:r w:rsidRPr="009C7240">
        <w:rPr>
          <w:rFonts w:cs="Segoe UI"/>
          <w:sz w:val="20"/>
          <w:shd w:val="clear" w:color="auto" w:fill="FEFEFE"/>
        </w:rPr>
        <w:t>p.</w:t>
      </w:r>
      <w:r w:rsidRPr="009C7240">
        <w:rPr>
          <w:rFonts w:ascii="Cambria" w:hAnsi="Cambria" w:cs="Cambria"/>
          <w:sz w:val="20"/>
          <w:shd w:val="clear" w:color="auto" w:fill="FEFEFE"/>
        </w:rPr>
        <w:t>č</w:t>
      </w:r>
      <w:proofErr w:type="spellEnd"/>
      <w:r w:rsidRPr="009C7240">
        <w:rPr>
          <w:rFonts w:cs="Segoe UI"/>
          <w:sz w:val="20"/>
          <w:shd w:val="clear" w:color="auto" w:fill="FEFEFE"/>
        </w:rPr>
        <w:t>.</w:t>
      </w:r>
      <w:proofErr w:type="gramEnd"/>
      <w:r w:rsidRPr="009C7240">
        <w:rPr>
          <w:rFonts w:cs="Segoe UI"/>
          <w:sz w:val="20"/>
          <w:shd w:val="clear" w:color="auto" w:fill="FEFEFE"/>
        </w:rPr>
        <w:t xml:space="preserve"> st. 1854</w:t>
      </w:r>
      <w:r w:rsidRPr="009C7240">
        <w:rPr>
          <w:rFonts w:cs="France"/>
          <w:sz w:val="20"/>
          <w:shd w:val="clear" w:color="auto" w:fill="FEFEFE"/>
        </w:rPr>
        <w:t xml:space="preserve">, </w:t>
      </w:r>
      <w:r w:rsidRPr="009C7240">
        <w:rPr>
          <w:rFonts w:cs="Segoe UI"/>
          <w:sz w:val="20"/>
          <w:shd w:val="clear" w:color="auto" w:fill="FEFEFE"/>
        </w:rPr>
        <w:t>v areálu Sdruženého zdravotnického za</w:t>
      </w:r>
      <w:r w:rsidRPr="00F14E8F">
        <w:rPr>
          <w:rFonts w:cs="Segoe UI"/>
          <w:sz w:val="20"/>
          <w:shd w:val="clear" w:color="auto" w:fill="FEFEFE"/>
        </w:rPr>
        <w:t>ří</w:t>
      </w:r>
      <w:r w:rsidRPr="009C7240">
        <w:rPr>
          <w:rFonts w:cs="Segoe UI"/>
          <w:sz w:val="20"/>
          <w:shd w:val="clear" w:color="auto" w:fill="FEFEFE"/>
        </w:rPr>
        <w:t>zen</w:t>
      </w:r>
      <w:r w:rsidRPr="00F14E8F">
        <w:rPr>
          <w:rFonts w:cs="Segoe UI"/>
          <w:sz w:val="20"/>
          <w:shd w:val="clear" w:color="auto" w:fill="FEFEFE"/>
        </w:rPr>
        <w:t>í</w:t>
      </w:r>
      <w:r w:rsidRPr="009C7240">
        <w:rPr>
          <w:rFonts w:cs="Segoe UI"/>
          <w:sz w:val="20"/>
          <w:shd w:val="clear" w:color="auto" w:fill="FEFEFE"/>
        </w:rPr>
        <w:t xml:space="preserve"> Krnov.</w:t>
      </w:r>
    </w:p>
    <w:p w:rsidR="004E3405" w:rsidRDefault="002963AA" w:rsidP="002963AA">
      <w:pPr>
        <w:pStyle w:val="StylFrance11bZarovnatdoblokuPrvndek2cmPed"/>
        <w:ind w:left="142" w:right="0" w:firstLine="0"/>
        <w:rPr>
          <w:rFonts w:cs="Segoe UI"/>
          <w:sz w:val="20"/>
          <w:shd w:val="clear" w:color="auto" w:fill="FEFEFE"/>
        </w:rPr>
      </w:pPr>
      <w:r w:rsidRPr="00654547">
        <w:rPr>
          <w:rFonts w:cs="Segoe UI"/>
          <w:sz w:val="20"/>
          <w:shd w:val="clear" w:color="auto" w:fill="FEFEFE"/>
        </w:rPr>
        <w:t>Objekt se seskládá z n</w:t>
      </w:r>
      <w:r w:rsidRPr="002963AA">
        <w:rPr>
          <w:rFonts w:cs="Segoe UI"/>
          <w:sz w:val="20"/>
          <w:shd w:val="clear" w:color="auto" w:fill="FEFEFE"/>
        </w:rPr>
        <w:t>ě</w:t>
      </w:r>
      <w:r w:rsidRPr="00654547">
        <w:rPr>
          <w:rFonts w:cs="Segoe UI"/>
          <w:sz w:val="20"/>
          <w:shd w:val="clear" w:color="auto" w:fill="FEFEFE"/>
        </w:rPr>
        <w:t>kolika objekt</w:t>
      </w:r>
      <w:r w:rsidRPr="002963AA">
        <w:rPr>
          <w:rFonts w:cs="Segoe UI"/>
          <w:sz w:val="20"/>
          <w:shd w:val="clear" w:color="auto" w:fill="FEFEFE"/>
        </w:rPr>
        <w:t>ů</w:t>
      </w:r>
      <w:r w:rsidRPr="00654547">
        <w:rPr>
          <w:rFonts w:cs="Segoe UI"/>
          <w:sz w:val="20"/>
          <w:shd w:val="clear" w:color="auto" w:fill="FEFEFE"/>
        </w:rPr>
        <w:t xml:space="preserve"> </w:t>
      </w:r>
      <w:r w:rsidR="001938EB">
        <w:rPr>
          <w:rFonts w:cs="Segoe UI"/>
          <w:sz w:val="20"/>
          <w:shd w:val="clear" w:color="auto" w:fill="FEFEFE"/>
        </w:rPr>
        <w:t>–</w:t>
      </w:r>
      <w:r w:rsidRPr="00654547">
        <w:rPr>
          <w:rFonts w:cs="Segoe UI"/>
          <w:sz w:val="20"/>
          <w:shd w:val="clear" w:color="auto" w:fill="FEFEFE"/>
        </w:rPr>
        <w:t xml:space="preserve"> </w:t>
      </w:r>
      <w:r w:rsidR="001938EB">
        <w:rPr>
          <w:rFonts w:cs="Segoe UI"/>
          <w:sz w:val="20"/>
          <w:shd w:val="clear" w:color="auto" w:fill="FEFEFE"/>
        </w:rPr>
        <w:t>p</w:t>
      </w:r>
      <w:r w:rsidR="001938EB" w:rsidRPr="00FE4B11">
        <w:rPr>
          <w:rFonts w:cs="Segoe UI"/>
          <w:sz w:val="20"/>
          <w:shd w:val="clear" w:color="auto" w:fill="FEFEFE"/>
        </w:rPr>
        <w:t>ů</w:t>
      </w:r>
      <w:r w:rsidR="001938EB">
        <w:rPr>
          <w:rFonts w:cs="Segoe UI"/>
          <w:sz w:val="20"/>
          <w:shd w:val="clear" w:color="auto" w:fill="FEFEFE"/>
        </w:rPr>
        <w:t xml:space="preserve">vodního </w:t>
      </w:r>
      <w:r w:rsidRPr="00654547">
        <w:rPr>
          <w:rFonts w:cs="Segoe UI"/>
          <w:sz w:val="20"/>
          <w:shd w:val="clear" w:color="auto" w:fill="FEFEFE"/>
        </w:rPr>
        <w:t xml:space="preserve">centrálního vysokého objektu a navazujících </w:t>
      </w:r>
      <w:r w:rsidR="00F14E8F">
        <w:rPr>
          <w:rFonts w:cs="Segoe UI"/>
          <w:sz w:val="20"/>
          <w:shd w:val="clear" w:color="auto" w:fill="FEFEFE"/>
        </w:rPr>
        <w:t>pozd</w:t>
      </w:r>
      <w:r w:rsidR="00F14E8F" w:rsidRPr="00F14E8F">
        <w:rPr>
          <w:rFonts w:cs="Segoe UI"/>
          <w:sz w:val="20"/>
          <w:shd w:val="clear" w:color="auto" w:fill="FEFEFE"/>
        </w:rPr>
        <w:t>ějších přístaveb</w:t>
      </w:r>
      <w:r w:rsidRPr="00654547">
        <w:rPr>
          <w:rFonts w:cs="Segoe UI"/>
          <w:sz w:val="20"/>
          <w:shd w:val="clear" w:color="auto" w:fill="FEFEFE"/>
        </w:rPr>
        <w:t xml:space="preserve">. </w:t>
      </w:r>
    </w:p>
    <w:p w:rsidR="004E3405" w:rsidRPr="0039140C" w:rsidRDefault="004E3405" w:rsidP="002963AA">
      <w:pPr>
        <w:pStyle w:val="StylFrance11bZarovnatdoblokuPrvndek2cmPed"/>
        <w:ind w:left="142" w:right="0" w:firstLine="0"/>
        <w:rPr>
          <w:rFonts w:cs="Segoe UI"/>
          <w:sz w:val="20"/>
          <w:shd w:val="clear" w:color="auto" w:fill="FEFEFE"/>
        </w:rPr>
      </w:pPr>
      <w:r w:rsidRPr="0039140C">
        <w:rPr>
          <w:rFonts w:cs="Segoe UI"/>
          <w:sz w:val="20"/>
          <w:shd w:val="clear" w:color="auto" w:fill="FEFEFE"/>
        </w:rPr>
        <w:t>P</w:t>
      </w:r>
      <w:r w:rsidRPr="0039140C">
        <w:rPr>
          <w:rFonts w:ascii="Cambria" w:hAnsi="Cambria" w:cs="Cambria"/>
          <w:sz w:val="20"/>
          <w:shd w:val="clear" w:color="auto" w:fill="FEFEFE"/>
        </w:rPr>
        <w:t>ů</w:t>
      </w:r>
      <w:r w:rsidRPr="0039140C">
        <w:rPr>
          <w:rFonts w:cs="Segoe UI"/>
          <w:sz w:val="20"/>
          <w:shd w:val="clear" w:color="auto" w:fill="FEFEFE"/>
        </w:rPr>
        <w:t>vodn</w:t>
      </w:r>
      <w:r w:rsidRPr="0039140C">
        <w:rPr>
          <w:rFonts w:cs="France"/>
          <w:sz w:val="20"/>
          <w:shd w:val="clear" w:color="auto" w:fill="FEFEFE"/>
        </w:rPr>
        <w:t>í</w:t>
      </w:r>
      <w:r w:rsidRPr="0039140C">
        <w:rPr>
          <w:rFonts w:cs="Segoe UI"/>
          <w:sz w:val="20"/>
          <w:shd w:val="clear" w:color="auto" w:fill="FEFEFE"/>
        </w:rPr>
        <w:t xml:space="preserve"> objekt je zast</w:t>
      </w:r>
      <w:r w:rsidRPr="0039140C">
        <w:rPr>
          <w:rFonts w:ascii="Cambria" w:hAnsi="Cambria" w:cs="Cambria"/>
          <w:sz w:val="20"/>
          <w:shd w:val="clear" w:color="auto" w:fill="FEFEFE"/>
        </w:rPr>
        <w:t>ř</w:t>
      </w:r>
      <w:r w:rsidRPr="0039140C">
        <w:rPr>
          <w:rFonts w:cs="Segoe UI"/>
          <w:sz w:val="20"/>
          <w:shd w:val="clear" w:color="auto" w:fill="FEFEFE"/>
        </w:rPr>
        <w:t>e</w:t>
      </w:r>
      <w:r w:rsidRPr="0039140C">
        <w:rPr>
          <w:rFonts w:cs="France"/>
          <w:sz w:val="20"/>
          <w:shd w:val="clear" w:color="auto" w:fill="FEFEFE"/>
        </w:rPr>
        <w:t>š</w:t>
      </w:r>
      <w:r w:rsidRPr="0039140C">
        <w:rPr>
          <w:rFonts w:cs="Segoe UI"/>
          <w:sz w:val="20"/>
          <w:shd w:val="clear" w:color="auto" w:fill="FEFEFE"/>
        </w:rPr>
        <w:t>en valbo</w:t>
      </w:r>
      <w:r w:rsidR="00B43ABE" w:rsidRPr="0039140C">
        <w:rPr>
          <w:rFonts w:cs="Segoe UI"/>
          <w:sz w:val="20"/>
          <w:shd w:val="clear" w:color="auto" w:fill="FEFEFE"/>
        </w:rPr>
        <w:t>vými a sedlovými st</w:t>
      </w:r>
      <w:r w:rsidR="00B43ABE" w:rsidRPr="0039140C">
        <w:rPr>
          <w:rFonts w:ascii="Cambria" w:hAnsi="Cambria" w:cs="Cambria"/>
          <w:sz w:val="20"/>
          <w:shd w:val="clear" w:color="auto" w:fill="FEFEFE"/>
        </w:rPr>
        <w:t>ř</w:t>
      </w:r>
      <w:r w:rsidR="00B43ABE" w:rsidRPr="0039140C">
        <w:rPr>
          <w:rFonts w:cs="Segoe UI"/>
          <w:sz w:val="20"/>
          <w:shd w:val="clear" w:color="auto" w:fill="FEFEFE"/>
        </w:rPr>
        <w:t>echami</w:t>
      </w:r>
      <w:r w:rsidR="00A6091A" w:rsidRPr="0039140C">
        <w:rPr>
          <w:rFonts w:cs="Segoe UI"/>
          <w:sz w:val="20"/>
          <w:shd w:val="clear" w:color="auto" w:fill="FEFEFE"/>
        </w:rPr>
        <w:t xml:space="preserve">, </w:t>
      </w:r>
      <w:r w:rsidR="00D81877" w:rsidRPr="0039140C">
        <w:rPr>
          <w:rFonts w:cs="Segoe UI"/>
          <w:sz w:val="20"/>
          <w:shd w:val="clear" w:color="auto" w:fill="FEFEFE"/>
        </w:rPr>
        <w:t xml:space="preserve">navazující </w:t>
      </w:r>
      <w:r w:rsidR="00A6091A" w:rsidRPr="0039140C">
        <w:rPr>
          <w:rFonts w:cs="Segoe UI"/>
          <w:sz w:val="20"/>
          <w:shd w:val="clear" w:color="auto" w:fill="FEFEFE"/>
        </w:rPr>
        <w:t>d</w:t>
      </w:r>
      <w:r w:rsidRPr="0039140C">
        <w:rPr>
          <w:rFonts w:cs="Segoe UI"/>
          <w:sz w:val="20"/>
          <w:shd w:val="clear" w:color="auto" w:fill="FEFEFE"/>
        </w:rPr>
        <w:t>vorní</w:t>
      </w:r>
      <w:r w:rsidR="008B58B0" w:rsidRPr="0039140C">
        <w:rPr>
          <w:rFonts w:cs="Segoe UI"/>
          <w:sz w:val="20"/>
          <w:shd w:val="clear" w:color="auto" w:fill="FEFEFE"/>
        </w:rPr>
        <w:t xml:space="preserve"> </w:t>
      </w:r>
      <w:r w:rsidRPr="0039140C">
        <w:rPr>
          <w:rFonts w:cs="Segoe UI"/>
          <w:sz w:val="20"/>
          <w:shd w:val="clear" w:color="auto" w:fill="FEFEFE"/>
        </w:rPr>
        <w:t>p</w:t>
      </w:r>
      <w:r w:rsidRPr="0039140C">
        <w:rPr>
          <w:rFonts w:ascii="Cambria" w:hAnsi="Cambria" w:cs="Cambria"/>
          <w:sz w:val="20"/>
          <w:shd w:val="clear" w:color="auto" w:fill="FEFEFE"/>
        </w:rPr>
        <w:t>ř</w:t>
      </w:r>
      <w:r w:rsidR="00A36448" w:rsidRPr="0039140C">
        <w:rPr>
          <w:rFonts w:cs="Segoe UI"/>
          <w:sz w:val="20"/>
          <w:shd w:val="clear" w:color="auto" w:fill="FEFEFE"/>
        </w:rPr>
        <w:t>í</w:t>
      </w:r>
      <w:r w:rsidRPr="0039140C">
        <w:rPr>
          <w:rFonts w:cs="Segoe UI"/>
          <w:sz w:val="20"/>
          <w:shd w:val="clear" w:color="auto" w:fill="FEFEFE"/>
        </w:rPr>
        <w:t>stavb</w:t>
      </w:r>
      <w:r w:rsidR="00A6091A" w:rsidRPr="0039140C">
        <w:rPr>
          <w:rFonts w:cs="Segoe UI"/>
          <w:sz w:val="20"/>
          <w:shd w:val="clear" w:color="auto" w:fill="FEFEFE"/>
        </w:rPr>
        <w:t>y ze západu</w:t>
      </w:r>
      <w:r w:rsidRPr="0039140C">
        <w:rPr>
          <w:rFonts w:cs="Segoe UI"/>
          <w:sz w:val="20"/>
          <w:shd w:val="clear" w:color="auto" w:fill="FEFEFE"/>
        </w:rPr>
        <w:t xml:space="preserve"> </w:t>
      </w:r>
      <w:r w:rsidR="006538A2" w:rsidRPr="0039140C">
        <w:rPr>
          <w:rFonts w:cs="Segoe UI"/>
          <w:sz w:val="20"/>
          <w:shd w:val="clear" w:color="auto" w:fill="FEFEFE"/>
        </w:rPr>
        <w:t>zast</w:t>
      </w:r>
      <w:r w:rsidR="006538A2" w:rsidRPr="0039140C">
        <w:rPr>
          <w:rFonts w:ascii="Cambria" w:hAnsi="Cambria" w:cs="Cambria"/>
          <w:sz w:val="20"/>
          <w:shd w:val="clear" w:color="auto" w:fill="FEFEFE"/>
        </w:rPr>
        <w:t>ř</w:t>
      </w:r>
      <w:r w:rsidR="006538A2" w:rsidRPr="0039140C">
        <w:rPr>
          <w:sz w:val="20"/>
          <w:shd w:val="clear" w:color="auto" w:fill="FEFEFE"/>
        </w:rPr>
        <w:t>e</w:t>
      </w:r>
      <w:r w:rsidR="006538A2" w:rsidRPr="0039140C">
        <w:rPr>
          <w:rFonts w:cs="France"/>
          <w:sz w:val="20"/>
          <w:shd w:val="clear" w:color="auto" w:fill="FEFEFE"/>
        </w:rPr>
        <w:t>š</w:t>
      </w:r>
      <w:r w:rsidR="006538A2" w:rsidRPr="0039140C">
        <w:rPr>
          <w:sz w:val="20"/>
          <w:shd w:val="clear" w:color="auto" w:fill="FEFEFE"/>
        </w:rPr>
        <w:t xml:space="preserve">eny </w:t>
      </w:r>
      <w:r w:rsidRPr="0039140C">
        <w:rPr>
          <w:rFonts w:cs="Segoe UI"/>
          <w:sz w:val="20"/>
          <w:shd w:val="clear" w:color="auto" w:fill="FEFEFE"/>
        </w:rPr>
        <w:t>plochými pultovými st</w:t>
      </w:r>
      <w:r w:rsidRPr="0039140C">
        <w:rPr>
          <w:rFonts w:ascii="Cambria" w:hAnsi="Cambria" w:cs="Cambria"/>
          <w:sz w:val="20"/>
          <w:shd w:val="clear" w:color="auto" w:fill="FEFEFE"/>
        </w:rPr>
        <w:t>ř</w:t>
      </w:r>
      <w:r w:rsidRPr="0039140C">
        <w:rPr>
          <w:rFonts w:cs="Segoe UI"/>
          <w:sz w:val="20"/>
          <w:shd w:val="clear" w:color="auto" w:fill="FEFEFE"/>
        </w:rPr>
        <w:t>echami a novodob</w:t>
      </w:r>
      <w:r w:rsidR="00A6091A" w:rsidRPr="0039140C">
        <w:rPr>
          <w:rFonts w:cs="Segoe UI"/>
          <w:sz w:val="20"/>
          <w:shd w:val="clear" w:color="auto" w:fill="FEFEFE"/>
        </w:rPr>
        <w:t>á</w:t>
      </w:r>
      <w:r w:rsidRPr="0039140C">
        <w:rPr>
          <w:rFonts w:cs="Segoe UI"/>
          <w:sz w:val="20"/>
          <w:shd w:val="clear" w:color="auto" w:fill="FEFEFE"/>
        </w:rPr>
        <w:t xml:space="preserve"> p</w:t>
      </w:r>
      <w:r w:rsidRPr="0039140C">
        <w:rPr>
          <w:rFonts w:ascii="Cambria" w:hAnsi="Cambria" w:cs="Cambria"/>
          <w:sz w:val="20"/>
          <w:shd w:val="clear" w:color="auto" w:fill="FEFEFE"/>
        </w:rPr>
        <w:t>ř</w:t>
      </w:r>
      <w:r w:rsidRPr="0039140C">
        <w:rPr>
          <w:rFonts w:cs="France"/>
          <w:sz w:val="20"/>
          <w:shd w:val="clear" w:color="auto" w:fill="FEFEFE"/>
        </w:rPr>
        <w:t>í</w:t>
      </w:r>
      <w:r w:rsidRPr="0039140C">
        <w:rPr>
          <w:rFonts w:cs="Segoe UI"/>
          <w:sz w:val="20"/>
          <w:shd w:val="clear" w:color="auto" w:fill="FEFEFE"/>
        </w:rPr>
        <w:t>stavb</w:t>
      </w:r>
      <w:r w:rsidR="00A6091A" w:rsidRPr="0039140C">
        <w:rPr>
          <w:rFonts w:cs="Segoe UI"/>
          <w:sz w:val="20"/>
          <w:shd w:val="clear" w:color="auto" w:fill="FEFEFE"/>
        </w:rPr>
        <w:t>a</w:t>
      </w:r>
      <w:r w:rsidRPr="0039140C">
        <w:rPr>
          <w:rFonts w:cs="Segoe UI"/>
          <w:sz w:val="20"/>
          <w:shd w:val="clear" w:color="auto" w:fill="FEFEFE"/>
        </w:rPr>
        <w:t xml:space="preserve"> </w:t>
      </w:r>
      <w:r w:rsidR="008B58B0" w:rsidRPr="0039140C">
        <w:rPr>
          <w:rFonts w:cs="Segoe UI"/>
          <w:sz w:val="20"/>
          <w:shd w:val="clear" w:color="auto" w:fill="FEFEFE"/>
        </w:rPr>
        <w:t xml:space="preserve">ze severu </w:t>
      </w:r>
      <w:r w:rsidR="006538A2" w:rsidRPr="0039140C">
        <w:rPr>
          <w:rFonts w:cs="Segoe UI"/>
          <w:sz w:val="20"/>
          <w:shd w:val="clear" w:color="auto" w:fill="FEFEFE"/>
        </w:rPr>
        <w:t>zast</w:t>
      </w:r>
      <w:r w:rsidR="006538A2" w:rsidRPr="0039140C">
        <w:rPr>
          <w:rFonts w:ascii="Cambria" w:hAnsi="Cambria" w:cs="Cambria"/>
          <w:sz w:val="20"/>
          <w:shd w:val="clear" w:color="auto" w:fill="FEFEFE"/>
        </w:rPr>
        <w:t>ř</w:t>
      </w:r>
      <w:r w:rsidR="006538A2" w:rsidRPr="0039140C">
        <w:rPr>
          <w:sz w:val="20"/>
          <w:shd w:val="clear" w:color="auto" w:fill="FEFEFE"/>
        </w:rPr>
        <w:t>e</w:t>
      </w:r>
      <w:r w:rsidR="006538A2" w:rsidRPr="0039140C">
        <w:rPr>
          <w:rFonts w:cs="France"/>
          <w:sz w:val="20"/>
          <w:shd w:val="clear" w:color="auto" w:fill="FEFEFE"/>
        </w:rPr>
        <w:t>š</w:t>
      </w:r>
      <w:r w:rsidR="006538A2" w:rsidRPr="0039140C">
        <w:rPr>
          <w:sz w:val="20"/>
          <w:shd w:val="clear" w:color="auto" w:fill="FEFEFE"/>
        </w:rPr>
        <w:t xml:space="preserve">ena </w:t>
      </w:r>
      <w:r w:rsidR="00D81877" w:rsidRPr="0039140C">
        <w:rPr>
          <w:rFonts w:cs="Segoe UI"/>
          <w:sz w:val="20"/>
          <w:shd w:val="clear" w:color="auto" w:fill="FEFEFE"/>
        </w:rPr>
        <w:t>man</w:t>
      </w:r>
      <w:r w:rsidR="007E0477" w:rsidRPr="0039140C">
        <w:rPr>
          <w:rFonts w:cs="Segoe UI"/>
          <w:sz w:val="20"/>
          <w:shd w:val="clear" w:color="auto" w:fill="FEFEFE"/>
        </w:rPr>
        <w:t>sardovou</w:t>
      </w:r>
      <w:r w:rsidRPr="0039140C">
        <w:rPr>
          <w:rFonts w:cs="Segoe UI"/>
          <w:sz w:val="20"/>
          <w:shd w:val="clear" w:color="auto" w:fill="FEFEFE"/>
        </w:rPr>
        <w:t xml:space="preserve"> st</w:t>
      </w:r>
      <w:r w:rsidRPr="0039140C">
        <w:rPr>
          <w:rFonts w:ascii="Cambria" w:hAnsi="Cambria" w:cs="Cambria"/>
          <w:sz w:val="20"/>
          <w:shd w:val="clear" w:color="auto" w:fill="FEFEFE"/>
        </w:rPr>
        <w:t>ř</w:t>
      </w:r>
      <w:r w:rsidRPr="0039140C">
        <w:rPr>
          <w:rFonts w:cs="Segoe UI"/>
          <w:sz w:val="20"/>
          <w:shd w:val="clear" w:color="auto" w:fill="FEFEFE"/>
        </w:rPr>
        <w:t>echou.</w:t>
      </w:r>
    </w:p>
    <w:p w:rsidR="0030407F" w:rsidRPr="00CF4F04" w:rsidRDefault="0030407F" w:rsidP="00CF4F04">
      <w:pPr>
        <w:rPr>
          <w:sz w:val="14"/>
          <w:szCs w:val="14"/>
          <w:shd w:val="clear" w:color="auto" w:fill="FEFEFE"/>
        </w:rPr>
      </w:pPr>
    </w:p>
    <w:p w:rsidR="00C55890" w:rsidRPr="00E64666" w:rsidRDefault="002963AA" w:rsidP="00C55890">
      <w:pPr>
        <w:pStyle w:val="StylFrance11bZarovnatdoblokuPrvndek2cmPed"/>
        <w:ind w:left="142" w:right="0" w:firstLine="0"/>
        <w:rPr>
          <w:rFonts w:eastAsia="TimesNewRoman"/>
          <w:sz w:val="20"/>
          <w:szCs w:val="20"/>
          <w:u w:val="single"/>
        </w:rPr>
      </w:pPr>
      <w:r w:rsidRPr="00E64666">
        <w:rPr>
          <w:rFonts w:eastAsia="TimesNewRoman"/>
          <w:sz w:val="20"/>
          <w:szCs w:val="20"/>
          <w:u w:val="single"/>
        </w:rPr>
        <w:t>Stávající krytina</w:t>
      </w:r>
      <w:r w:rsidR="00C55890" w:rsidRPr="00E64666">
        <w:rPr>
          <w:rFonts w:eastAsia="TimesNewRoman"/>
          <w:sz w:val="20"/>
          <w:szCs w:val="20"/>
          <w:u w:val="single"/>
        </w:rPr>
        <w:t xml:space="preserve"> </w:t>
      </w:r>
      <w:r w:rsidRPr="00E64666">
        <w:rPr>
          <w:rFonts w:eastAsia="TimesNewRoman"/>
          <w:sz w:val="20"/>
          <w:szCs w:val="20"/>
          <w:u w:val="single"/>
        </w:rPr>
        <w:t xml:space="preserve">na </w:t>
      </w:r>
      <w:r w:rsidR="004E3405" w:rsidRPr="00E64666">
        <w:rPr>
          <w:rFonts w:eastAsia="TimesNewRoman"/>
          <w:sz w:val="20"/>
          <w:szCs w:val="20"/>
          <w:u w:val="single"/>
        </w:rPr>
        <w:t xml:space="preserve">šikmých </w:t>
      </w:r>
      <w:r w:rsidRPr="00E64666">
        <w:rPr>
          <w:rFonts w:eastAsia="TimesNewRoman"/>
          <w:sz w:val="20"/>
          <w:szCs w:val="20"/>
          <w:u w:val="single"/>
        </w:rPr>
        <w:t>střechách</w:t>
      </w:r>
      <w:r w:rsidR="00C55890" w:rsidRPr="00E64666">
        <w:rPr>
          <w:rFonts w:eastAsia="TimesNewRoman"/>
          <w:sz w:val="20"/>
          <w:szCs w:val="20"/>
          <w:u w:val="single"/>
        </w:rPr>
        <w:t>:</w:t>
      </w:r>
    </w:p>
    <w:p w:rsidR="00C55890" w:rsidRPr="00A82BB7" w:rsidRDefault="00C55890" w:rsidP="00C55890">
      <w:pPr>
        <w:pStyle w:val="StylFrance11bZarovnatdoblokuPrvndek2cmPed"/>
        <w:ind w:left="142" w:right="0" w:firstLine="0"/>
        <w:rPr>
          <w:sz w:val="20"/>
          <w:shd w:val="clear" w:color="auto" w:fill="FEFEFE"/>
        </w:rPr>
      </w:pPr>
      <w:r w:rsidRPr="00A82BB7">
        <w:rPr>
          <w:rFonts w:cs="Segoe UI"/>
          <w:sz w:val="20"/>
          <w:shd w:val="clear" w:color="auto" w:fill="FEFEFE"/>
        </w:rPr>
        <w:t>-</w:t>
      </w:r>
      <w:r w:rsidR="002963AA" w:rsidRPr="00A82BB7">
        <w:rPr>
          <w:rFonts w:cs="Segoe UI"/>
          <w:sz w:val="20"/>
          <w:shd w:val="clear" w:color="auto" w:fill="FEFEFE"/>
        </w:rPr>
        <w:t xml:space="preserve"> </w:t>
      </w:r>
      <w:r w:rsidR="004E3405" w:rsidRPr="00A82BB7">
        <w:rPr>
          <w:rFonts w:cs="Segoe UI"/>
          <w:sz w:val="20"/>
          <w:shd w:val="clear" w:color="auto" w:fill="FEFEFE"/>
        </w:rPr>
        <w:t>z </w:t>
      </w:r>
      <w:r w:rsidR="00E162FD">
        <w:rPr>
          <w:rFonts w:cs="Segoe UI"/>
          <w:sz w:val="20"/>
          <w:shd w:val="clear" w:color="auto" w:fill="FEFEFE"/>
        </w:rPr>
        <w:t>azbestocementových</w:t>
      </w:r>
      <w:r w:rsidR="004C7E7C" w:rsidRPr="00A82BB7">
        <w:rPr>
          <w:rFonts w:cs="Segoe UI"/>
          <w:sz w:val="20"/>
          <w:shd w:val="clear" w:color="auto" w:fill="FEFEFE"/>
        </w:rPr>
        <w:t xml:space="preserve"> šablon o velikosti 400/400mm</w:t>
      </w:r>
      <w:r w:rsidR="00C11698" w:rsidRPr="00A82BB7">
        <w:rPr>
          <w:rFonts w:cs="Segoe UI"/>
          <w:sz w:val="20"/>
          <w:shd w:val="clear" w:color="auto" w:fill="FEFEFE"/>
        </w:rPr>
        <w:t xml:space="preserve"> kladených na </w:t>
      </w:r>
      <w:r w:rsidR="00082C30">
        <w:rPr>
          <w:rFonts w:cs="Segoe UI"/>
          <w:sz w:val="20"/>
          <w:shd w:val="clear" w:color="auto" w:fill="FEFEFE"/>
        </w:rPr>
        <w:t xml:space="preserve">podkladní </w:t>
      </w:r>
      <w:r w:rsidR="008A378F">
        <w:rPr>
          <w:rFonts w:cs="Segoe UI"/>
          <w:sz w:val="20"/>
          <w:shd w:val="clear" w:color="auto" w:fill="FEFEFE"/>
        </w:rPr>
        <w:t xml:space="preserve">asfaltový pás a plnoplošné </w:t>
      </w:r>
      <w:r w:rsidR="00C11698" w:rsidRPr="00A82BB7">
        <w:rPr>
          <w:rFonts w:cs="Segoe UI"/>
          <w:sz w:val="20"/>
          <w:shd w:val="clear" w:color="auto" w:fill="FEFEFE"/>
        </w:rPr>
        <w:t>bedn</w:t>
      </w:r>
      <w:r w:rsidR="00C11698" w:rsidRPr="00A82BB7">
        <w:rPr>
          <w:rFonts w:ascii="Cambria" w:hAnsi="Cambria" w:cs="Cambria"/>
          <w:sz w:val="20"/>
          <w:shd w:val="clear" w:color="auto" w:fill="FEFEFE"/>
        </w:rPr>
        <w:t>ě</w:t>
      </w:r>
      <w:r w:rsidR="00C11698" w:rsidRPr="00A82BB7">
        <w:rPr>
          <w:sz w:val="20"/>
          <w:shd w:val="clear" w:color="auto" w:fill="FEFEFE"/>
        </w:rPr>
        <w:t>n</w:t>
      </w:r>
      <w:r w:rsidR="00C11698" w:rsidRPr="00A82BB7">
        <w:rPr>
          <w:rFonts w:cs="France"/>
          <w:sz w:val="20"/>
          <w:shd w:val="clear" w:color="auto" w:fill="FEFEFE"/>
        </w:rPr>
        <w:t>í</w:t>
      </w:r>
      <w:r w:rsidRPr="00A82BB7">
        <w:rPr>
          <w:sz w:val="20"/>
          <w:shd w:val="clear" w:color="auto" w:fill="FEFEFE"/>
        </w:rPr>
        <w:t xml:space="preserve"> (p</w:t>
      </w:r>
      <w:r w:rsidRPr="00A82BB7">
        <w:rPr>
          <w:rFonts w:ascii="Cambria" w:hAnsi="Cambria" w:cs="Cambria"/>
          <w:sz w:val="20"/>
          <w:shd w:val="clear" w:color="auto" w:fill="FEFEFE"/>
        </w:rPr>
        <w:t>ř</w:t>
      </w:r>
      <w:r w:rsidRPr="00A82BB7">
        <w:rPr>
          <w:sz w:val="20"/>
          <w:shd w:val="clear" w:color="auto" w:fill="FEFEFE"/>
        </w:rPr>
        <w:t>ev</w:t>
      </w:r>
      <w:r w:rsidRPr="00A82BB7">
        <w:rPr>
          <w:rFonts w:cs="France"/>
          <w:sz w:val="20"/>
          <w:shd w:val="clear" w:color="auto" w:fill="FEFEFE"/>
        </w:rPr>
        <w:t>áž</w:t>
      </w:r>
      <w:r w:rsidRPr="00A82BB7">
        <w:rPr>
          <w:sz w:val="20"/>
          <w:shd w:val="clear" w:color="auto" w:fill="FEFEFE"/>
        </w:rPr>
        <w:t>n</w:t>
      </w:r>
      <w:r w:rsidRPr="00A82BB7">
        <w:rPr>
          <w:rFonts w:cs="France"/>
          <w:sz w:val="20"/>
          <w:shd w:val="clear" w:color="auto" w:fill="FEFEFE"/>
        </w:rPr>
        <w:t>á</w:t>
      </w:r>
      <w:r w:rsidRPr="00A82BB7">
        <w:rPr>
          <w:sz w:val="20"/>
          <w:shd w:val="clear" w:color="auto" w:fill="FEFEFE"/>
        </w:rPr>
        <w:t xml:space="preserve"> </w:t>
      </w:r>
      <w:r w:rsidRPr="00A82BB7">
        <w:rPr>
          <w:rFonts w:ascii="Cambria" w:hAnsi="Cambria" w:cs="Cambria"/>
          <w:sz w:val="20"/>
          <w:shd w:val="clear" w:color="auto" w:fill="FEFEFE"/>
        </w:rPr>
        <w:t>č</w:t>
      </w:r>
      <w:r w:rsidRPr="00A82BB7">
        <w:rPr>
          <w:rFonts w:cs="France"/>
          <w:sz w:val="20"/>
          <w:shd w:val="clear" w:color="auto" w:fill="FEFEFE"/>
        </w:rPr>
        <w:t>á</w:t>
      </w:r>
      <w:r w:rsidRPr="00A82BB7">
        <w:rPr>
          <w:sz w:val="20"/>
          <w:shd w:val="clear" w:color="auto" w:fill="FEFEFE"/>
        </w:rPr>
        <w:t>st st</w:t>
      </w:r>
      <w:r w:rsidRPr="00A82BB7">
        <w:rPr>
          <w:rFonts w:ascii="Cambria" w:hAnsi="Cambria" w:cs="Cambria"/>
          <w:sz w:val="20"/>
          <w:shd w:val="clear" w:color="auto" w:fill="FEFEFE"/>
        </w:rPr>
        <w:t>ř</w:t>
      </w:r>
      <w:r w:rsidRPr="00A82BB7">
        <w:rPr>
          <w:sz w:val="20"/>
          <w:shd w:val="clear" w:color="auto" w:fill="FEFEFE"/>
        </w:rPr>
        <w:t>ech)</w:t>
      </w:r>
    </w:p>
    <w:p w:rsidR="00C55890" w:rsidRPr="00A82BB7" w:rsidRDefault="003B3F6F" w:rsidP="00C55890">
      <w:pPr>
        <w:pStyle w:val="StylFrance11bZarovnatdoblokuPrvndek2cmPed"/>
        <w:ind w:left="142" w:right="0" w:firstLine="0"/>
        <w:rPr>
          <w:rFonts w:cs="Segoe UI"/>
          <w:sz w:val="20"/>
          <w:shd w:val="clear" w:color="auto" w:fill="FEFEFE"/>
        </w:rPr>
      </w:pPr>
      <w:r w:rsidRPr="003B3F6F">
        <w:rPr>
          <w:rFonts w:cs="Segoe UI"/>
          <w:sz w:val="20"/>
          <w:shd w:val="clear" w:color="auto" w:fill="FEFEFE"/>
        </w:rPr>
        <w:t xml:space="preserve">- </w:t>
      </w:r>
      <w:r w:rsidR="00C11698" w:rsidRPr="003B3F6F">
        <w:rPr>
          <w:rFonts w:cs="Segoe UI"/>
          <w:sz w:val="20"/>
          <w:shd w:val="clear" w:color="auto" w:fill="FEFEFE"/>
        </w:rPr>
        <w:t>novodobá krytina z </w:t>
      </w:r>
      <w:proofErr w:type="spellStart"/>
      <w:r w:rsidR="00C11698" w:rsidRPr="003B3F6F">
        <w:rPr>
          <w:rFonts w:cs="Segoe UI"/>
          <w:sz w:val="20"/>
          <w:shd w:val="clear" w:color="auto" w:fill="FEFEFE"/>
        </w:rPr>
        <w:t>bezazbestových</w:t>
      </w:r>
      <w:proofErr w:type="spellEnd"/>
      <w:r w:rsidR="00C11698" w:rsidRPr="003B3F6F">
        <w:rPr>
          <w:rFonts w:cs="Segoe UI"/>
          <w:sz w:val="20"/>
          <w:shd w:val="clear" w:color="auto" w:fill="FEFEFE"/>
        </w:rPr>
        <w:t xml:space="preserve"> vláknocementov</w:t>
      </w:r>
      <w:r w:rsidR="00A82BB7" w:rsidRPr="003B3F6F">
        <w:rPr>
          <w:rFonts w:cs="Segoe UI"/>
          <w:sz w:val="20"/>
          <w:shd w:val="clear" w:color="auto" w:fill="FEFEFE"/>
        </w:rPr>
        <w:t>ý</w:t>
      </w:r>
      <w:r w:rsidR="00C11698" w:rsidRPr="003B3F6F">
        <w:rPr>
          <w:rFonts w:cs="Segoe UI"/>
          <w:sz w:val="20"/>
          <w:shd w:val="clear" w:color="auto" w:fill="FEFEFE"/>
        </w:rPr>
        <w:t xml:space="preserve">ch šablon </w:t>
      </w:r>
      <w:r w:rsidR="00C11698" w:rsidRPr="00A82BB7">
        <w:rPr>
          <w:rFonts w:cs="Segoe UI"/>
          <w:sz w:val="20"/>
          <w:shd w:val="clear" w:color="auto" w:fill="FEFEFE"/>
        </w:rPr>
        <w:t xml:space="preserve">o velikosti 400/400mm kladených na </w:t>
      </w:r>
      <w:r w:rsidR="00FA24CC">
        <w:rPr>
          <w:rFonts w:cs="Segoe UI"/>
          <w:sz w:val="20"/>
          <w:shd w:val="clear" w:color="auto" w:fill="FEFEFE"/>
        </w:rPr>
        <w:t xml:space="preserve">podkladní asfaltový pás a </w:t>
      </w:r>
      <w:r w:rsidR="0026110C">
        <w:rPr>
          <w:rFonts w:cs="Segoe UI"/>
          <w:sz w:val="20"/>
          <w:shd w:val="clear" w:color="auto" w:fill="FEFEFE"/>
        </w:rPr>
        <w:t xml:space="preserve">plnoplošné </w:t>
      </w:r>
      <w:r w:rsidR="0026110C" w:rsidRPr="00A82BB7">
        <w:rPr>
          <w:rFonts w:cs="Segoe UI"/>
          <w:sz w:val="20"/>
          <w:shd w:val="clear" w:color="auto" w:fill="FEFEFE"/>
        </w:rPr>
        <w:t>bedn</w:t>
      </w:r>
      <w:r w:rsidR="0026110C" w:rsidRPr="00A82BB7">
        <w:rPr>
          <w:rFonts w:ascii="Cambria" w:hAnsi="Cambria" w:cs="Cambria"/>
          <w:sz w:val="20"/>
          <w:shd w:val="clear" w:color="auto" w:fill="FEFEFE"/>
        </w:rPr>
        <w:t>ě</w:t>
      </w:r>
      <w:r w:rsidR="0026110C" w:rsidRPr="00A82BB7">
        <w:rPr>
          <w:sz w:val="20"/>
          <w:shd w:val="clear" w:color="auto" w:fill="FEFEFE"/>
        </w:rPr>
        <w:t>n</w:t>
      </w:r>
      <w:r w:rsidR="0026110C" w:rsidRPr="00A82BB7">
        <w:rPr>
          <w:rFonts w:cs="France"/>
          <w:sz w:val="20"/>
          <w:shd w:val="clear" w:color="auto" w:fill="FEFEFE"/>
        </w:rPr>
        <w:t>í</w:t>
      </w:r>
      <w:r w:rsidR="0026110C" w:rsidRPr="00A82BB7">
        <w:rPr>
          <w:sz w:val="20"/>
          <w:shd w:val="clear" w:color="auto" w:fill="FEFEFE"/>
        </w:rPr>
        <w:t xml:space="preserve"> </w:t>
      </w:r>
      <w:r w:rsidR="00FF0E37">
        <w:rPr>
          <w:sz w:val="20"/>
          <w:shd w:val="clear" w:color="auto" w:fill="FEFEFE"/>
        </w:rPr>
        <w:t>nebo</w:t>
      </w:r>
      <w:r w:rsidR="0026110C">
        <w:rPr>
          <w:sz w:val="20"/>
          <w:shd w:val="clear" w:color="auto" w:fill="FEFEFE"/>
        </w:rPr>
        <w:t xml:space="preserve"> </w:t>
      </w:r>
      <w:r w:rsidR="00C11698" w:rsidRPr="00A82BB7">
        <w:rPr>
          <w:rFonts w:cs="Segoe UI"/>
          <w:sz w:val="20"/>
          <w:shd w:val="clear" w:color="auto" w:fill="FEFEFE"/>
        </w:rPr>
        <w:t>jednoduché la</w:t>
      </w:r>
      <w:r w:rsidR="00C11698" w:rsidRPr="003B3F6F">
        <w:rPr>
          <w:rFonts w:cs="Segoe UI"/>
          <w:sz w:val="20"/>
          <w:shd w:val="clear" w:color="auto" w:fill="FEFEFE"/>
        </w:rPr>
        <w:t>ťování</w:t>
      </w:r>
      <w:r w:rsidR="00C55890" w:rsidRPr="003B3F6F">
        <w:rPr>
          <w:rFonts w:cs="Segoe UI"/>
          <w:sz w:val="20"/>
          <w:shd w:val="clear" w:color="auto" w:fill="FEFEFE"/>
        </w:rPr>
        <w:t xml:space="preserve"> </w:t>
      </w:r>
      <w:r w:rsidR="00F52B16">
        <w:rPr>
          <w:rFonts w:cs="Segoe UI"/>
          <w:sz w:val="20"/>
          <w:shd w:val="clear" w:color="auto" w:fill="FEFEFE"/>
        </w:rPr>
        <w:t>(</w:t>
      </w:r>
      <w:r w:rsidR="00F52B16" w:rsidRPr="00F52B16">
        <w:rPr>
          <w:sz w:val="20"/>
          <w:shd w:val="clear" w:color="auto" w:fill="FEFEFE"/>
        </w:rPr>
        <w:t xml:space="preserve">část sedlových střech a </w:t>
      </w:r>
      <w:r w:rsidR="00C55890" w:rsidRPr="00F52B16">
        <w:rPr>
          <w:rFonts w:cs="Segoe UI"/>
          <w:sz w:val="20"/>
          <w:shd w:val="clear" w:color="auto" w:fill="FEFEFE"/>
        </w:rPr>
        <w:t>mansardov</w:t>
      </w:r>
      <w:r w:rsidR="00F52B16" w:rsidRPr="00F52B16">
        <w:rPr>
          <w:rFonts w:cs="Segoe UI"/>
          <w:sz w:val="20"/>
          <w:shd w:val="clear" w:color="auto" w:fill="FEFEFE"/>
        </w:rPr>
        <w:t>á</w:t>
      </w:r>
      <w:r w:rsidR="0026110C">
        <w:rPr>
          <w:rFonts w:cs="Segoe UI"/>
          <w:sz w:val="20"/>
          <w:shd w:val="clear" w:color="auto" w:fill="FEFEFE"/>
        </w:rPr>
        <w:t xml:space="preserve"> střech</w:t>
      </w:r>
      <w:r w:rsidR="00F52B16">
        <w:rPr>
          <w:rFonts w:cs="Segoe UI"/>
          <w:sz w:val="20"/>
          <w:shd w:val="clear" w:color="auto" w:fill="FEFEFE"/>
        </w:rPr>
        <w:t>a)</w:t>
      </w:r>
    </w:p>
    <w:p w:rsidR="00C55890" w:rsidRPr="0088327A" w:rsidRDefault="00C55890" w:rsidP="00C55890">
      <w:pPr>
        <w:pStyle w:val="StylFrance11bZarovnatdoblokuPrvndek2cmPed"/>
        <w:ind w:left="142" w:right="0" w:firstLine="0"/>
        <w:rPr>
          <w:rFonts w:cs="Segoe UI"/>
          <w:sz w:val="20"/>
          <w:shd w:val="clear" w:color="auto" w:fill="FEFEFE"/>
        </w:rPr>
      </w:pPr>
      <w:r w:rsidRPr="00A82BB7">
        <w:rPr>
          <w:rFonts w:cs="Segoe UI"/>
          <w:sz w:val="20"/>
          <w:shd w:val="clear" w:color="auto" w:fill="FEFEFE"/>
        </w:rPr>
        <w:t xml:space="preserve">- </w:t>
      </w:r>
      <w:r w:rsidR="00537767" w:rsidRPr="00537767">
        <w:rPr>
          <w:rFonts w:cs="Segoe UI"/>
          <w:sz w:val="20"/>
          <w:shd w:val="clear" w:color="auto" w:fill="FEFEFE"/>
        </w:rPr>
        <w:t>krytina z více vrstev</w:t>
      </w:r>
      <w:r w:rsidR="00223987" w:rsidRPr="00537767">
        <w:rPr>
          <w:rFonts w:cs="Segoe UI"/>
          <w:sz w:val="20"/>
          <w:shd w:val="clear" w:color="auto" w:fill="FEFEFE"/>
        </w:rPr>
        <w:t xml:space="preserve"> asfaltový</w:t>
      </w:r>
      <w:r w:rsidR="00537767" w:rsidRPr="00537767">
        <w:rPr>
          <w:rFonts w:cs="Segoe UI"/>
          <w:sz w:val="20"/>
          <w:shd w:val="clear" w:color="auto" w:fill="FEFEFE"/>
        </w:rPr>
        <w:t>ch</w:t>
      </w:r>
      <w:r w:rsidR="00223987" w:rsidRPr="00537767">
        <w:rPr>
          <w:rFonts w:cs="Segoe UI"/>
          <w:sz w:val="20"/>
          <w:shd w:val="clear" w:color="auto" w:fill="FEFEFE"/>
        </w:rPr>
        <w:t xml:space="preserve"> </w:t>
      </w:r>
      <w:r w:rsidR="004E3405" w:rsidRPr="00537767">
        <w:rPr>
          <w:rFonts w:cs="Segoe UI"/>
          <w:sz w:val="20"/>
          <w:shd w:val="clear" w:color="auto" w:fill="FEFEFE"/>
        </w:rPr>
        <w:t>pás</w:t>
      </w:r>
      <w:r w:rsidR="00537767" w:rsidRPr="00537767">
        <w:rPr>
          <w:rFonts w:ascii="Cambria" w:hAnsi="Cambria" w:cs="Cambria"/>
          <w:sz w:val="20"/>
          <w:shd w:val="clear" w:color="auto" w:fill="FEFEFE"/>
        </w:rPr>
        <w:t>ů</w:t>
      </w:r>
      <w:r w:rsidR="004E3405" w:rsidRPr="00537767">
        <w:rPr>
          <w:rFonts w:cs="Segoe UI"/>
          <w:sz w:val="20"/>
          <w:shd w:val="clear" w:color="auto" w:fill="FEFEFE"/>
        </w:rPr>
        <w:t xml:space="preserve"> </w:t>
      </w:r>
      <w:r w:rsidR="00C96690" w:rsidRPr="00537767">
        <w:rPr>
          <w:rFonts w:cs="Segoe UI"/>
          <w:sz w:val="20"/>
          <w:shd w:val="clear" w:color="auto" w:fill="FEFEFE"/>
        </w:rPr>
        <w:t xml:space="preserve">kladený </w:t>
      </w:r>
      <w:r w:rsidRPr="00537767">
        <w:rPr>
          <w:rFonts w:cs="Segoe UI"/>
          <w:sz w:val="20"/>
          <w:shd w:val="clear" w:color="auto" w:fill="FEFEFE"/>
        </w:rPr>
        <w:t>na bedn</w:t>
      </w:r>
      <w:r w:rsidRPr="00537767">
        <w:rPr>
          <w:rFonts w:ascii="Cambria" w:hAnsi="Cambria" w:cs="Cambria"/>
          <w:sz w:val="20"/>
          <w:shd w:val="clear" w:color="auto" w:fill="FEFEFE"/>
        </w:rPr>
        <w:t>ě</w:t>
      </w:r>
      <w:r w:rsidRPr="00537767">
        <w:rPr>
          <w:rFonts w:cs="Segoe UI"/>
          <w:sz w:val="20"/>
          <w:shd w:val="clear" w:color="auto" w:fill="FEFEFE"/>
        </w:rPr>
        <w:t>n</w:t>
      </w:r>
      <w:r w:rsidRPr="00537767">
        <w:rPr>
          <w:rFonts w:cs="France"/>
          <w:sz w:val="20"/>
          <w:shd w:val="clear" w:color="auto" w:fill="FEFEFE"/>
        </w:rPr>
        <w:t>í</w:t>
      </w:r>
      <w:r w:rsidR="00570F8D" w:rsidRPr="00537767">
        <w:rPr>
          <w:rFonts w:cs="Segoe UI"/>
          <w:sz w:val="20"/>
          <w:shd w:val="clear" w:color="auto" w:fill="FEFEFE"/>
        </w:rPr>
        <w:t xml:space="preserve"> (krátké šikmé roviny</w:t>
      </w:r>
      <w:r w:rsidR="00E53F12" w:rsidRPr="00537767">
        <w:rPr>
          <w:rFonts w:cs="Segoe UI"/>
          <w:sz w:val="20"/>
          <w:shd w:val="clear" w:color="auto" w:fill="FEFEFE"/>
        </w:rPr>
        <w:t xml:space="preserve"> navazující na </w:t>
      </w:r>
      <w:r w:rsidR="0088327A" w:rsidRPr="00537767">
        <w:rPr>
          <w:rFonts w:cs="Segoe UI"/>
          <w:sz w:val="20"/>
          <w:shd w:val="clear" w:color="auto" w:fill="FEFEFE"/>
        </w:rPr>
        <w:t>pultové st</w:t>
      </w:r>
      <w:r w:rsidR="0088327A" w:rsidRPr="00537767">
        <w:rPr>
          <w:rFonts w:ascii="Cambria" w:hAnsi="Cambria" w:cs="Cambria"/>
          <w:sz w:val="20"/>
          <w:shd w:val="clear" w:color="auto" w:fill="FEFEFE"/>
        </w:rPr>
        <w:t>ř</w:t>
      </w:r>
      <w:r w:rsidR="0088327A" w:rsidRPr="00537767">
        <w:rPr>
          <w:rFonts w:cs="Segoe UI"/>
          <w:sz w:val="20"/>
          <w:shd w:val="clear" w:color="auto" w:fill="FEFEFE"/>
        </w:rPr>
        <w:t>echy s nízkým spádem</w:t>
      </w:r>
      <w:r w:rsidR="00570F8D" w:rsidRPr="00537767">
        <w:rPr>
          <w:rFonts w:cs="Segoe UI"/>
          <w:sz w:val="20"/>
          <w:shd w:val="clear" w:color="auto" w:fill="FEFEFE"/>
        </w:rPr>
        <w:t>)</w:t>
      </w:r>
    </w:p>
    <w:p w:rsidR="0002305E" w:rsidRPr="006078D6" w:rsidRDefault="00C55890" w:rsidP="006078D6">
      <w:pPr>
        <w:pStyle w:val="StylFrance11bZarovnatdoblokuPrvndek2cmPed"/>
        <w:ind w:left="142" w:right="0" w:firstLine="0"/>
        <w:rPr>
          <w:rFonts w:cs="Segoe UI"/>
          <w:sz w:val="20"/>
          <w:shd w:val="clear" w:color="auto" w:fill="FEFEFE"/>
        </w:rPr>
      </w:pPr>
      <w:r w:rsidRPr="00A82BB7">
        <w:rPr>
          <w:rFonts w:cs="Segoe UI"/>
          <w:sz w:val="20"/>
          <w:shd w:val="clear" w:color="auto" w:fill="FEFEFE"/>
        </w:rPr>
        <w:t xml:space="preserve">- </w:t>
      </w:r>
      <w:r w:rsidR="004E3405" w:rsidRPr="00A82BB7">
        <w:rPr>
          <w:rFonts w:cs="Segoe UI"/>
          <w:sz w:val="20"/>
          <w:shd w:val="clear" w:color="auto" w:fill="FEFEFE"/>
        </w:rPr>
        <w:t>falcovaný plech</w:t>
      </w:r>
      <w:r w:rsidR="00223987" w:rsidRPr="00A82BB7">
        <w:rPr>
          <w:rFonts w:cs="Segoe UI"/>
          <w:sz w:val="20"/>
          <w:shd w:val="clear" w:color="auto" w:fill="FEFEFE"/>
        </w:rPr>
        <w:t xml:space="preserve"> se spoji na jednoduchou stojatou drážku</w:t>
      </w:r>
      <w:r w:rsidR="00786517" w:rsidRPr="00A82BB7">
        <w:rPr>
          <w:rFonts w:cs="Segoe UI"/>
          <w:sz w:val="20"/>
          <w:shd w:val="clear" w:color="auto" w:fill="FEFEFE"/>
        </w:rPr>
        <w:t xml:space="preserve"> </w:t>
      </w:r>
      <w:r w:rsidR="00816C00">
        <w:rPr>
          <w:rFonts w:cs="Segoe UI"/>
          <w:sz w:val="20"/>
          <w:shd w:val="clear" w:color="auto" w:fill="FEFEFE"/>
        </w:rPr>
        <w:t>kladený</w:t>
      </w:r>
      <w:r w:rsidR="00816C00" w:rsidRPr="00A82BB7">
        <w:rPr>
          <w:rFonts w:cs="Segoe UI"/>
          <w:sz w:val="20"/>
          <w:shd w:val="clear" w:color="auto" w:fill="FEFEFE"/>
        </w:rPr>
        <w:t xml:space="preserve"> na </w:t>
      </w:r>
      <w:r w:rsidR="00816C00">
        <w:rPr>
          <w:rFonts w:cs="Segoe UI"/>
          <w:sz w:val="20"/>
          <w:shd w:val="clear" w:color="auto" w:fill="FEFEFE"/>
        </w:rPr>
        <w:t>podkladní asfaltový pás</w:t>
      </w:r>
      <w:r w:rsidR="00816C00" w:rsidRPr="00A82BB7">
        <w:rPr>
          <w:rFonts w:cs="Segoe UI"/>
          <w:sz w:val="20"/>
          <w:shd w:val="clear" w:color="auto" w:fill="FEFEFE"/>
        </w:rPr>
        <w:t xml:space="preserve"> </w:t>
      </w:r>
      <w:r w:rsidR="00786517" w:rsidRPr="00A82BB7">
        <w:rPr>
          <w:rFonts w:cs="Segoe UI"/>
          <w:sz w:val="20"/>
          <w:shd w:val="clear" w:color="auto" w:fill="FEFEFE"/>
        </w:rPr>
        <w:t>a bedn</w:t>
      </w:r>
      <w:r w:rsidR="00786517" w:rsidRPr="003B3F6F">
        <w:rPr>
          <w:rFonts w:ascii="Times New Roman" w:hAnsi="Times New Roman"/>
          <w:sz w:val="20"/>
          <w:shd w:val="clear" w:color="auto" w:fill="FEFEFE"/>
        </w:rPr>
        <w:t>ě</w:t>
      </w:r>
      <w:r w:rsidR="00786517" w:rsidRPr="00A82BB7">
        <w:rPr>
          <w:rFonts w:cs="Segoe UI"/>
          <w:sz w:val="20"/>
          <w:shd w:val="clear" w:color="auto" w:fill="FEFEFE"/>
        </w:rPr>
        <w:t>n</w:t>
      </w:r>
      <w:r w:rsidR="00786517" w:rsidRPr="003B3F6F">
        <w:rPr>
          <w:rFonts w:cs="Segoe UI"/>
          <w:sz w:val="20"/>
          <w:shd w:val="clear" w:color="auto" w:fill="FEFEFE"/>
        </w:rPr>
        <w:t>í</w:t>
      </w:r>
      <w:r w:rsidR="00570F8D" w:rsidRPr="00A82BB7">
        <w:rPr>
          <w:rFonts w:cs="Segoe UI"/>
          <w:sz w:val="20"/>
          <w:shd w:val="clear" w:color="auto" w:fill="FEFEFE"/>
        </w:rPr>
        <w:t xml:space="preserve"> </w:t>
      </w:r>
      <w:r w:rsidR="00570F8D" w:rsidRPr="003B3F6F">
        <w:rPr>
          <w:rFonts w:cs="Segoe UI"/>
          <w:sz w:val="20"/>
          <w:shd w:val="clear" w:color="auto" w:fill="FEFEFE"/>
        </w:rPr>
        <w:t>(</w:t>
      </w:r>
      <w:r w:rsidR="00CF4F04" w:rsidRPr="0088327A">
        <w:rPr>
          <w:rFonts w:cs="Segoe UI"/>
          <w:sz w:val="20"/>
          <w:shd w:val="clear" w:color="auto" w:fill="FEFEFE"/>
        </w:rPr>
        <w:t>krátké šikmé roviny navazující na pultové st</w:t>
      </w:r>
      <w:r w:rsidR="00CF4F04" w:rsidRPr="0088327A">
        <w:rPr>
          <w:rFonts w:ascii="Cambria" w:hAnsi="Cambria" w:cs="Cambria"/>
          <w:sz w:val="20"/>
          <w:shd w:val="clear" w:color="auto" w:fill="FEFEFE"/>
        </w:rPr>
        <w:t>ř</w:t>
      </w:r>
      <w:r w:rsidR="00CF4F04" w:rsidRPr="0088327A">
        <w:rPr>
          <w:rFonts w:cs="Segoe UI"/>
          <w:sz w:val="20"/>
          <w:shd w:val="clear" w:color="auto" w:fill="FEFEFE"/>
        </w:rPr>
        <w:t>echy s nízkým spádem</w:t>
      </w:r>
      <w:r w:rsidR="00F201F7">
        <w:rPr>
          <w:rFonts w:cs="Segoe UI"/>
          <w:sz w:val="20"/>
          <w:shd w:val="clear" w:color="auto" w:fill="FEFEFE"/>
        </w:rPr>
        <w:t xml:space="preserve"> a viký</w:t>
      </w:r>
      <w:r w:rsidR="00F201F7">
        <w:rPr>
          <w:rFonts w:ascii="Times New Roman" w:hAnsi="Times New Roman"/>
          <w:sz w:val="20"/>
          <w:shd w:val="clear" w:color="auto" w:fill="FEFEFE"/>
        </w:rPr>
        <w:t>ře</w:t>
      </w:r>
      <w:r w:rsidR="00570F8D" w:rsidRPr="003B3F6F">
        <w:rPr>
          <w:rFonts w:cs="Segoe UI"/>
          <w:sz w:val="20"/>
          <w:shd w:val="clear" w:color="auto" w:fill="FEFEFE"/>
        </w:rPr>
        <w:t>)</w:t>
      </w:r>
    </w:p>
    <w:p w:rsidR="00C55890" w:rsidRPr="00F201F7" w:rsidRDefault="004E3405" w:rsidP="00C55890">
      <w:pPr>
        <w:pStyle w:val="StylFrance11bZarovnatdoblokuPrvndek2cmPed"/>
        <w:ind w:left="142" w:right="0" w:firstLine="0"/>
        <w:rPr>
          <w:rFonts w:cs="Segoe UI"/>
          <w:sz w:val="20"/>
          <w:u w:val="single"/>
          <w:shd w:val="clear" w:color="auto" w:fill="FEFEFE"/>
        </w:rPr>
      </w:pPr>
      <w:r w:rsidRPr="00F201F7">
        <w:rPr>
          <w:rFonts w:cs="Segoe UI"/>
          <w:sz w:val="20"/>
          <w:u w:val="single"/>
          <w:shd w:val="clear" w:color="auto" w:fill="FEFEFE"/>
        </w:rPr>
        <w:lastRenderedPageBreak/>
        <w:t xml:space="preserve">Stávající krytina na plochých </w:t>
      </w:r>
      <w:r w:rsidR="00786517" w:rsidRPr="00F201F7">
        <w:rPr>
          <w:rFonts w:cs="Segoe UI"/>
          <w:sz w:val="20"/>
          <w:u w:val="single"/>
          <w:shd w:val="clear" w:color="auto" w:fill="FEFEFE"/>
        </w:rPr>
        <w:t xml:space="preserve">pultových </w:t>
      </w:r>
      <w:r w:rsidRPr="00F201F7">
        <w:rPr>
          <w:rFonts w:cs="Segoe UI"/>
          <w:sz w:val="20"/>
          <w:u w:val="single"/>
          <w:shd w:val="clear" w:color="auto" w:fill="FEFEFE"/>
        </w:rPr>
        <w:t>střechách s nízkým spádem</w:t>
      </w:r>
      <w:r w:rsidR="00C55890" w:rsidRPr="00F201F7">
        <w:rPr>
          <w:rFonts w:cs="Segoe UI"/>
          <w:sz w:val="20"/>
          <w:u w:val="single"/>
          <w:shd w:val="clear" w:color="auto" w:fill="FEFEFE"/>
        </w:rPr>
        <w:t>:</w:t>
      </w:r>
    </w:p>
    <w:p w:rsidR="0030407F" w:rsidRPr="00BA0E96" w:rsidRDefault="00C55890" w:rsidP="00C55890">
      <w:pPr>
        <w:pStyle w:val="StylFrance11bZarovnatdoblokuPrvndek2cmPed"/>
        <w:ind w:left="142" w:right="0" w:firstLine="0"/>
        <w:rPr>
          <w:rFonts w:cs="Segoe UI"/>
          <w:sz w:val="20"/>
          <w:shd w:val="clear" w:color="auto" w:fill="FEFEFE"/>
        </w:rPr>
      </w:pPr>
      <w:r>
        <w:rPr>
          <w:rFonts w:cs="Segoe UI"/>
          <w:sz w:val="20"/>
          <w:shd w:val="clear" w:color="auto" w:fill="FEFEFE"/>
        </w:rPr>
        <w:t>-</w:t>
      </w:r>
      <w:r w:rsidR="004E3405" w:rsidRPr="00223987">
        <w:rPr>
          <w:rFonts w:cs="Segoe UI"/>
          <w:sz w:val="20"/>
          <w:shd w:val="clear" w:color="auto" w:fill="FEFEFE"/>
        </w:rPr>
        <w:t xml:space="preserve"> </w:t>
      </w:r>
      <w:r w:rsidR="00970667" w:rsidRPr="00537767">
        <w:rPr>
          <w:rFonts w:cs="Segoe UI"/>
          <w:sz w:val="20"/>
          <w:shd w:val="clear" w:color="auto" w:fill="FEFEFE"/>
        </w:rPr>
        <w:t>krytina z více vrstev asfaltových pás</w:t>
      </w:r>
      <w:r w:rsidR="00970667" w:rsidRPr="00537767">
        <w:rPr>
          <w:rFonts w:ascii="Cambria" w:hAnsi="Cambria" w:cs="Cambria"/>
          <w:sz w:val="20"/>
          <w:shd w:val="clear" w:color="auto" w:fill="FEFEFE"/>
        </w:rPr>
        <w:t>ů</w:t>
      </w:r>
      <w:r w:rsidR="00970667" w:rsidRPr="00537767">
        <w:rPr>
          <w:rFonts w:cs="Segoe UI"/>
          <w:sz w:val="20"/>
          <w:shd w:val="clear" w:color="auto" w:fill="FEFEFE"/>
        </w:rPr>
        <w:t xml:space="preserve"> kladený na bedn</w:t>
      </w:r>
      <w:r w:rsidR="00970667" w:rsidRPr="00537767">
        <w:rPr>
          <w:rFonts w:ascii="Cambria" w:hAnsi="Cambria" w:cs="Cambria"/>
          <w:sz w:val="20"/>
          <w:shd w:val="clear" w:color="auto" w:fill="FEFEFE"/>
        </w:rPr>
        <w:t>ě</w:t>
      </w:r>
      <w:r w:rsidR="00970667" w:rsidRPr="00537767">
        <w:rPr>
          <w:rFonts w:cs="Segoe UI"/>
          <w:sz w:val="20"/>
          <w:shd w:val="clear" w:color="auto" w:fill="FEFEFE"/>
        </w:rPr>
        <w:t>n</w:t>
      </w:r>
      <w:r w:rsidR="00970667" w:rsidRPr="00537767">
        <w:rPr>
          <w:rFonts w:cs="France"/>
          <w:sz w:val="20"/>
          <w:shd w:val="clear" w:color="auto" w:fill="FEFEFE"/>
        </w:rPr>
        <w:t>í</w:t>
      </w:r>
      <w:r w:rsidR="00970667" w:rsidRPr="00BA0E96">
        <w:rPr>
          <w:sz w:val="20"/>
          <w:shd w:val="clear" w:color="auto" w:fill="FEFEFE"/>
        </w:rPr>
        <w:t xml:space="preserve"> </w:t>
      </w:r>
      <w:r w:rsidR="0030407F" w:rsidRPr="00BA0E96">
        <w:rPr>
          <w:sz w:val="20"/>
          <w:shd w:val="clear" w:color="auto" w:fill="FEFEFE"/>
        </w:rPr>
        <w:t>(p</w:t>
      </w:r>
      <w:r w:rsidR="0030407F" w:rsidRPr="00BA0E96">
        <w:rPr>
          <w:rFonts w:ascii="Cambria" w:hAnsi="Cambria" w:cs="Cambria"/>
          <w:sz w:val="20"/>
          <w:shd w:val="clear" w:color="auto" w:fill="FEFEFE"/>
        </w:rPr>
        <w:t>ř</w:t>
      </w:r>
      <w:r w:rsidR="0030407F" w:rsidRPr="00BA0E96">
        <w:rPr>
          <w:sz w:val="20"/>
          <w:shd w:val="clear" w:color="auto" w:fill="FEFEFE"/>
        </w:rPr>
        <w:t>ev</w:t>
      </w:r>
      <w:r w:rsidR="0030407F" w:rsidRPr="00BA0E96">
        <w:rPr>
          <w:rFonts w:cs="France"/>
          <w:sz w:val="20"/>
          <w:shd w:val="clear" w:color="auto" w:fill="FEFEFE"/>
        </w:rPr>
        <w:t>áž</w:t>
      </w:r>
      <w:r w:rsidR="0030407F" w:rsidRPr="00BA0E96">
        <w:rPr>
          <w:sz w:val="20"/>
          <w:shd w:val="clear" w:color="auto" w:fill="FEFEFE"/>
        </w:rPr>
        <w:t>n</w:t>
      </w:r>
      <w:r w:rsidR="0030407F" w:rsidRPr="00BA0E96">
        <w:rPr>
          <w:rFonts w:cs="France"/>
          <w:sz w:val="20"/>
          <w:shd w:val="clear" w:color="auto" w:fill="FEFEFE"/>
        </w:rPr>
        <w:t>á</w:t>
      </w:r>
      <w:r w:rsidR="0030407F" w:rsidRPr="00BA0E96">
        <w:rPr>
          <w:sz w:val="20"/>
          <w:shd w:val="clear" w:color="auto" w:fill="FEFEFE"/>
        </w:rPr>
        <w:t xml:space="preserve"> </w:t>
      </w:r>
      <w:r w:rsidR="0030407F" w:rsidRPr="00BA0E96">
        <w:rPr>
          <w:rFonts w:ascii="Cambria" w:hAnsi="Cambria" w:cs="Cambria"/>
          <w:sz w:val="20"/>
          <w:shd w:val="clear" w:color="auto" w:fill="FEFEFE"/>
        </w:rPr>
        <w:t>č</w:t>
      </w:r>
      <w:r w:rsidR="0030407F" w:rsidRPr="00BA0E96">
        <w:rPr>
          <w:rFonts w:cs="France"/>
          <w:sz w:val="20"/>
          <w:shd w:val="clear" w:color="auto" w:fill="FEFEFE"/>
        </w:rPr>
        <w:t>á</w:t>
      </w:r>
      <w:r w:rsidR="0030407F" w:rsidRPr="00BA0E96">
        <w:rPr>
          <w:sz w:val="20"/>
          <w:shd w:val="clear" w:color="auto" w:fill="FEFEFE"/>
        </w:rPr>
        <w:t>st st</w:t>
      </w:r>
      <w:r w:rsidR="0030407F" w:rsidRPr="00BA0E96">
        <w:rPr>
          <w:rFonts w:ascii="Cambria" w:hAnsi="Cambria" w:cs="Cambria"/>
          <w:sz w:val="20"/>
          <w:shd w:val="clear" w:color="auto" w:fill="FEFEFE"/>
        </w:rPr>
        <w:t>ř</w:t>
      </w:r>
      <w:r w:rsidR="0030407F" w:rsidRPr="00BA0E96">
        <w:rPr>
          <w:sz w:val="20"/>
          <w:shd w:val="clear" w:color="auto" w:fill="FEFEFE"/>
        </w:rPr>
        <w:t>ech)</w:t>
      </w:r>
    </w:p>
    <w:p w:rsidR="004E3405" w:rsidRDefault="0030407F" w:rsidP="00C55890">
      <w:pPr>
        <w:pStyle w:val="StylFrance11bZarovnatdoblokuPrvndek2cmPed"/>
        <w:ind w:left="142" w:right="0" w:firstLine="0"/>
        <w:rPr>
          <w:rFonts w:cs="Segoe UI"/>
          <w:sz w:val="20"/>
          <w:shd w:val="clear" w:color="auto" w:fill="FEFEFE"/>
        </w:rPr>
      </w:pPr>
      <w:r>
        <w:rPr>
          <w:rFonts w:cs="Segoe UI"/>
          <w:sz w:val="20"/>
          <w:shd w:val="clear" w:color="auto" w:fill="FEFEFE"/>
        </w:rPr>
        <w:t xml:space="preserve">- </w:t>
      </w:r>
      <w:r w:rsidR="004E3405" w:rsidRPr="00223987">
        <w:rPr>
          <w:rFonts w:cs="Segoe UI"/>
          <w:sz w:val="20"/>
          <w:shd w:val="clear" w:color="auto" w:fill="FEFEFE"/>
        </w:rPr>
        <w:t>falcovaný plech</w:t>
      </w:r>
      <w:r w:rsidR="00786517">
        <w:rPr>
          <w:rFonts w:cs="Segoe UI"/>
          <w:sz w:val="20"/>
          <w:shd w:val="clear" w:color="auto" w:fill="FEFEFE"/>
        </w:rPr>
        <w:t xml:space="preserve"> se spoji na jednoduchou stojatou drážku </w:t>
      </w:r>
      <w:r w:rsidR="004A4FBF">
        <w:rPr>
          <w:rFonts w:cs="Segoe UI"/>
          <w:sz w:val="20"/>
          <w:shd w:val="clear" w:color="auto" w:fill="FEFEFE"/>
        </w:rPr>
        <w:t>kladený</w:t>
      </w:r>
      <w:r w:rsidR="004A4FBF" w:rsidRPr="00A82BB7">
        <w:rPr>
          <w:rFonts w:cs="Segoe UI"/>
          <w:sz w:val="20"/>
          <w:shd w:val="clear" w:color="auto" w:fill="FEFEFE"/>
        </w:rPr>
        <w:t xml:space="preserve"> na </w:t>
      </w:r>
      <w:r w:rsidR="004A4FBF">
        <w:rPr>
          <w:rFonts w:cs="Segoe UI"/>
          <w:sz w:val="20"/>
          <w:shd w:val="clear" w:color="auto" w:fill="FEFEFE"/>
        </w:rPr>
        <w:t>podkladní asfaltový pás</w:t>
      </w:r>
      <w:r w:rsidR="004A4FBF" w:rsidRPr="00A82BB7">
        <w:rPr>
          <w:rFonts w:cs="Segoe UI"/>
          <w:sz w:val="20"/>
          <w:shd w:val="clear" w:color="auto" w:fill="FEFEFE"/>
        </w:rPr>
        <w:t xml:space="preserve"> a bedn</w:t>
      </w:r>
      <w:r w:rsidR="004A4FBF" w:rsidRPr="003B3F6F">
        <w:rPr>
          <w:rFonts w:ascii="Times New Roman" w:hAnsi="Times New Roman"/>
          <w:sz w:val="20"/>
          <w:shd w:val="clear" w:color="auto" w:fill="FEFEFE"/>
        </w:rPr>
        <w:t>ě</w:t>
      </w:r>
      <w:r w:rsidR="004A4FBF" w:rsidRPr="00A82BB7">
        <w:rPr>
          <w:rFonts w:cs="Segoe UI"/>
          <w:sz w:val="20"/>
          <w:shd w:val="clear" w:color="auto" w:fill="FEFEFE"/>
        </w:rPr>
        <w:t>n</w:t>
      </w:r>
      <w:r w:rsidR="004A4FBF" w:rsidRPr="003B3F6F">
        <w:rPr>
          <w:rFonts w:cs="Segoe UI"/>
          <w:sz w:val="20"/>
          <w:shd w:val="clear" w:color="auto" w:fill="FEFEFE"/>
        </w:rPr>
        <w:t>í</w:t>
      </w:r>
    </w:p>
    <w:p w:rsidR="0030407F" w:rsidRPr="00516A1F" w:rsidRDefault="0030407F" w:rsidP="00516A1F">
      <w:pPr>
        <w:rPr>
          <w:sz w:val="16"/>
          <w:szCs w:val="16"/>
          <w:shd w:val="clear" w:color="auto" w:fill="FEFEFE"/>
        </w:rPr>
      </w:pPr>
    </w:p>
    <w:p w:rsidR="00A620B9" w:rsidRPr="00FE4B11" w:rsidRDefault="008B58B0" w:rsidP="002963AA">
      <w:pPr>
        <w:pStyle w:val="StylFrance11bZarovnatdoblokuPrvndek2cmPed"/>
        <w:ind w:left="142" w:right="0" w:firstLine="0"/>
        <w:rPr>
          <w:rFonts w:cs="Segoe UI"/>
          <w:sz w:val="20"/>
          <w:shd w:val="clear" w:color="auto" w:fill="FEFEFE"/>
        </w:rPr>
      </w:pPr>
      <w:r w:rsidRPr="00FE4B11">
        <w:rPr>
          <w:rFonts w:cs="Segoe UI"/>
          <w:sz w:val="20"/>
          <w:shd w:val="clear" w:color="auto" w:fill="FEFEFE"/>
        </w:rPr>
        <w:t>Skládaná s</w:t>
      </w:r>
      <w:r w:rsidR="002963AA" w:rsidRPr="00FE4B11">
        <w:rPr>
          <w:rFonts w:cs="Segoe UI"/>
          <w:sz w:val="20"/>
          <w:shd w:val="clear" w:color="auto" w:fill="FEFEFE"/>
        </w:rPr>
        <w:t>třešní krytin</w:t>
      </w:r>
      <w:r w:rsidRPr="00FE4B11">
        <w:rPr>
          <w:rFonts w:cs="Segoe UI"/>
          <w:sz w:val="20"/>
          <w:shd w:val="clear" w:color="auto" w:fill="FEFEFE"/>
        </w:rPr>
        <w:t>a</w:t>
      </w:r>
      <w:r w:rsidR="002963AA" w:rsidRPr="00FE4B11">
        <w:rPr>
          <w:rFonts w:cs="Segoe UI"/>
          <w:sz w:val="20"/>
          <w:shd w:val="clear" w:color="auto" w:fill="FEFEFE"/>
        </w:rPr>
        <w:t xml:space="preserve"> </w:t>
      </w:r>
      <w:r w:rsidR="005C1B7A">
        <w:rPr>
          <w:rFonts w:cs="Segoe UI"/>
          <w:sz w:val="20"/>
          <w:shd w:val="clear" w:color="auto" w:fill="FEFEFE"/>
        </w:rPr>
        <w:t xml:space="preserve">je </w:t>
      </w:r>
      <w:r w:rsidR="004E3405" w:rsidRPr="00FE4B11">
        <w:rPr>
          <w:rFonts w:cs="Segoe UI"/>
          <w:sz w:val="20"/>
          <w:shd w:val="clear" w:color="auto" w:fill="FEFEFE"/>
        </w:rPr>
        <w:t>na konci sv</w:t>
      </w:r>
      <w:r w:rsidRPr="00FE4B11">
        <w:rPr>
          <w:rFonts w:cs="Segoe UI"/>
          <w:sz w:val="20"/>
          <w:shd w:val="clear" w:color="auto" w:fill="FEFEFE"/>
        </w:rPr>
        <w:t>é</w:t>
      </w:r>
      <w:r w:rsidR="004E3405" w:rsidRPr="00FE4B11">
        <w:rPr>
          <w:rFonts w:cs="Segoe UI"/>
          <w:sz w:val="20"/>
          <w:shd w:val="clear" w:color="auto" w:fill="FEFEFE"/>
        </w:rPr>
        <w:t xml:space="preserve"> </w:t>
      </w:r>
      <w:r w:rsidRPr="00FE4B11">
        <w:rPr>
          <w:rFonts w:cs="Segoe UI"/>
          <w:sz w:val="20"/>
          <w:shd w:val="clear" w:color="auto" w:fill="FEFEFE"/>
        </w:rPr>
        <w:t>životnosti, místně popraskaná, uvolněná s chyb</w:t>
      </w:r>
      <w:r w:rsidR="0030407F">
        <w:rPr>
          <w:rFonts w:ascii="Times New Roman" w:hAnsi="Times New Roman"/>
          <w:sz w:val="20"/>
          <w:shd w:val="clear" w:color="auto" w:fill="FEFEFE"/>
        </w:rPr>
        <w:t>ě</w:t>
      </w:r>
      <w:r w:rsidRPr="00FE4B11">
        <w:rPr>
          <w:rFonts w:cs="Segoe UI"/>
          <w:sz w:val="20"/>
          <w:shd w:val="clear" w:color="auto" w:fill="FEFEFE"/>
        </w:rPr>
        <w:t>jící</w:t>
      </w:r>
      <w:r w:rsidR="0030407F">
        <w:rPr>
          <w:rFonts w:cs="Segoe UI"/>
          <w:sz w:val="20"/>
          <w:shd w:val="clear" w:color="auto" w:fill="FEFEFE"/>
        </w:rPr>
        <w:t>mi</w:t>
      </w:r>
      <w:r w:rsidRPr="00FE4B11">
        <w:rPr>
          <w:rFonts w:cs="Segoe UI"/>
          <w:sz w:val="20"/>
          <w:shd w:val="clear" w:color="auto" w:fill="FEFEFE"/>
        </w:rPr>
        <w:t xml:space="preserve"> nebo </w:t>
      </w:r>
      <w:proofErr w:type="spellStart"/>
      <w:r w:rsidR="00365432">
        <w:rPr>
          <w:rFonts w:cs="Segoe UI"/>
          <w:sz w:val="20"/>
          <w:shd w:val="clear" w:color="auto" w:fill="FEFEFE"/>
        </w:rPr>
        <w:t>urez</w:t>
      </w:r>
      <w:r w:rsidR="00BA0E96">
        <w:rPr>
          <w:rFonts w:cs="Segoe UI"/>
          <w:sz w:val="20"/>
          <w:shd w:val="clear" w:color="auto" w:fill="FEFEFE"/>
        </w:rPr>
        <w:t>lými</w:t>
      </w:r>
      <w:proofErr w:type="spellEnd"/>
      <w:r w:rsidR="00BA0E96">
        <w:rPr>
          <w:rFonts w:cs="Segoe UI"/>
          <w:sz w:val="20"/>
          <w:shd w:val="clear" w:color="auto" w:fill="FEFEFE"/>
        </w:rPr>
        <w:t xml:space="preserve"> </w:t>
      </w:r>
      <w:r w:rsidR="0030407F">
        <w:rPr>
          <w:rFonts w:cs="Segoe UI"/>
          <w:sz w:val="20"/>
          <w:shd w:val="clear" w:color="auto" w:fill="FEFEFE"/>
        </w:rPr>
        <w:t>kotevními prvky</w:t>
      </w:r>
      <w:r w:rsidRPr="00FE4B11">
        <w:rPr>
          <w:rFonts w:cs="Segoe UI"/>
          <w:sz w:val="20"/>
          <w:shd w:val="clear" w:color="auto" w:fill="FEFEFE"/>
        </w:rPr>
        <w:t xml:space="preserve">. </w:t>
      </w:r>
      <w:r w:rsidR="00885696" w:rsidRPr="00FE4B11">
        <w:rPr>
          <w:rFonts w:cs="Segoe UI"/>
          <w:sz w:val="20"/>
          <w:shd w:val="clear" w:color="auto" w:fill="FEFEFE"/>
        </w:rPr>
        <w:t>Plech</w:t>
      </w:r>
      <w:r w:rsidR="0030407F">
        <w:rPr>
          <w:rFonts w:cs="Segoe UI"/>
          <w:sz w:val="20"/>
          <w:shd w:val="clear" w:color="auto" w:fill="FEFEFE"/>
        </w:rPr>
        <w:t>o</w:t>
      </w:r>
      <w:r w:rsidR="00885696" w:rsidRPr="00FE4B11">
        <w:rPr>
          <w:rFonts w:cs="Segoe UI"/>
          <w:sz w:val="20"/>
          <w:shd w:val="clear" w:color="auto" w:fill="FEFEFE"/>
        </w:rPr>
        <w:t xml:space="preserve">vá krytina </w:t>
      </w:r>
      <w:r w:rsidR="005C1B7A">
        <w:rPr>
          <w:rFonts w:cs="Segoe UI"/>
          <w:sz w:val="20"/>
          <w:shd w:val="clear" w:color="auto" w:fill="FEFEFE"/>
        </w:rPr>
        <w:t xml:space="preserve">s </w:t>
      </w:r>
      <w:r w:rsidR="00BA0E96">
        <w:rPr>
          <w:rFonts w:cs="Segoe UI"/>
          <w:sz w:val="20"/>
          <w:shd w:val="clear" w:color="auto" w:fill="FEFEFE"/>
        </w:rPr>
        <w:t>poškozenými</w:t>
      </w:r>
      <w:r w:rsidR="00885696" w:rsidRPr="00FE4B11">
        <w:rPr>
          <w:rFonts w:cs="Segoe UI"/>
          <w:sz w:val="20"/>
          <w:shd w:val="clear" w:color="auto" w:fill="FEFEFE"/>
        </w:rPr>
        <w:t xml:space="preserve"> </w:t>
      </w:r>
      <w:r w:rsidR="00BA0E96">
        <w:rPr>
          <w:rFonts w:cs="Segoe UI"/>
          <w:sz w:val="20"/>
          <w:shd w:val="clear" w:color="auto" w:fill="FEFEFE"/>
        </w:rPr>
        <w:t>s</w:t>
      </w:r>
      <w:r w:rsidR="0030407F">
        <w:rPr>
          <w:rFonts w:cs="Segoe UI"/>
          <w:sz w:val="20"/>
          <w:shd w:val="clear" w:color="auto" w:fill="FEFEFE"/>
        </w:rPr>
        <w:t>poji</w:t>
      </w:r>
      <w:r w:rsidR="00885696" w:rsidRPr="00FE4B11">
        <w:rPr>
          <w:rFonts w:cs="Segoe UI"/>
          <w:sz w:val="20"/>
          <w:shd w:val="clear" w:color="auto" w:fill="FEFEFE"/>
        </w:rPr>
        <w:t xml:space="preserve"> na jednoduchou drá</w:t>
      </w:r>
      <w:r w:rsidR="0030407F">
        <w:rPr>
          <w:rFonts w:cs="Segoe UI"/>
          <w:sz w:val="20"/>
          <w:shd w:val="clear" w:color="auto" w:fill="FEFEFE"/>
        </w:rPr>
        <w:t>ž</w:t>
      </w:r>
      <w:r w:rsidR="00885696" w:rsidRPr="00FE4B11">
        <w:rPr>
          <w:rFonts w:cs="Segoe UI"/>
          <w:sz w:val="20"/>
          <w:shd w:val="clear" w:color="auto" w:fill="FEFEFE"/>
        </w:rPr>
        <w:t xml:space="preserve">ku, v nejednotném </w:t>
      </w:r>
      <w:r w:rsidR="00BA0E96">
        <w:rPr>
          <w:rFonts w:cs="Segoe UI"/>
          <w:sz w:val="20"/>
          <w:shd w:val="clear" w:color="auto" w:fill="FEFEFE"/>
        </w:rPr>
        <w:t xml:space="preserve">materiálovém </w:t>
      </w:r>
      <w:r w:rsidR="00885696" w:rsidRPr="00FE4B11">
        <w:rPr>
          <w:rFonts w:cs="Segoe UI"/>
          <w:sz w:val="20"/>
          <w:shd w:val="clear" w:color="auto" w:fill="FEFEFE"/>
        </w:rPr>
        <w:t>provedení – pozinkovaný plech, lakovaný plech, měd</w:t>
      </w:r>
      <w:r w:rsidR="0030407F">
        <w:rPr>
          <w:rFonts w:ascii="Times New Roman" w:hAnsi="Times New Roman"/>
          <w:sz w:val="20"/>
          <w:shd w:val="clear" w:color="auto" w:fill="FEFEFE"/>
        </w:rPr>
        <w:t>ě</w:t>
      </w:r>
      <w:r w:rsidR="00885696" w:rsidRPr="00FE4B11">
        <w:rPr>
          <w:rFonts w:cs="Segoe UI"/>
          <w:sz w:val="20"/>
          <w:shd w:val="clear" w:color="auto" w:fill="FEFEFE"/>
        </w:rPr>
        <w:t>ný plech.</w:t>
      </w:r>
    </w:p>
    <w:p w:rsidR="00885696" w:rsidRPr="00FE4B11" w:rsidRDefault="008A16EA" w:rsidP="002963AA">
      <w:pPr>
        <w:pStyle w:val="StylFrance11bZarovnatdoblokuPrvndek2cmPed"/>
        <w:ind w:left="142" w:right="0" w:firstLine="0"/>
        <w:rPr>
          <w:rFonts w:cs="Segoe UI"/>
          <w:sz w:val="20"/>
          <w:shd w:val="clear" w:color="auto" w:fill="FEFEFE"/>
        </w:rPr>
      </w:pPr>
      <w:r>
        <w:rPr>
          <w:rFonts w:cs="Segoe UI"/>
          <w:sz w:val="20"/>
          <w:shd w:val="clear" w:color="auto" w:fill="FEFEFE"/>
        </w:rPr>
        <w:t>K</w:t>
      </w:r>
      <w:r w:rsidR="00885696" w:rsidRPr="00FE4B11">
        <w:rPr>
          <w:rFonts w:cs="Segoe UI"/>
          <w:sz w:val="20"/>
          <w:shd w:val="clear" w:color="auto" w:fill="FEFEFE"/>
        </w:rPr>
        <w:t xml:space="preserve">rytina </w:t>
      </w:r>
      <w:r>
        <w:rPr>
          <w:rFonts w:cs="Segoe UI"/>
          <w:sz w:val="20"/>
          <w:shd w:val="clear" w:color="auto" w:fill="FEFEFE"/>
        </w:rPr>
        <w:t>z asfaltových pás</w:t>
      </w:r>
      <w:r>
        <w:rPr>
          <w:rFonts w:ascii="Cambria" w:hAnsi="Cambria" w:cs="Segoe UI"/>
          <w:sz w:val="20"/>
          <w:shd w:val="clear" w:color="auto" w:fill="FEFEFE"/>
        </w:rPr>
        <w:t xml:space="preserve">ů </w:t>
      </w:r>
      <w:r w:rsidR="00417663">
        <w:rPr>
          <w:rFonts w:cs="Segoe UI"/>
          <w:sz w:val="20"/>
          <w:shd w:val="clear" w:color="auto" w:fill="FEFEFE"/>
        </w:rPr>
        <w:t xml:space="preserve">místy </w:t>
      </w:r>
      <w:r w:rsidR="00885696" w:rsidRPr="00FE4B11">
        <w:rPr>
          <w:rFonts w:cs="Segoe UI"/>
          <w:sz w:val="20"/>
          <w:shd w:val="clear" w:color="auto" w:fill="FEFEFE"/>
        </w:rPr>
        <w:t xml:space="preserve">poškozená, </w:t>
      </w:r>
      <w:proofErr w:type="spellStart"/>
      <w:r w:rsidR="00885696" w:rsidRPr="00FE4B11">
        <w:rPr>
          <w:rFonts w:cs="Segoe UI"/>
          <w:sz w:val="20"/>
          <w:shd w:val="clear" w:color="auto" w:fill="FEFEFE"/>
        </w:rPr>
        <w:t>zdutá</w:t>
      </w:r>
      <w:proofErr w:type="spellEnd"/>
      <w:r w:rsidR="0030407F">
        <w:rPr>
          <w:rFonts w:cs="Segoe UI"/>
          <w:sz w:val="20"/>
          <w:shd w:val="clear" w:color="auto" w:fill="FEFEFE"/>
        </w:rPr>
        <w:t>, odseparov</w:t>
      </w:r>
      <w:r w:rsidR="00BA0E96">
        <w:rPr>
          <w:rFonts w:cs="Segoe UI"/>
          <w:sz w:val="20"/>
          <w:shd w:val="clear" w:color="auto" w:fill="FEFEFE"/>
        </w:rPr>
        <w:t>a</w:t>
      </w:r>
      <w:r w:rsidR="0030407F">
        <w:rPr>
          <w:rFonts w:cs="Segoe UI"/>
          <w:sz w:val="20"/>
          <w:shd w:val="clear" w:color="auto" w:fill="FEFEFE"/>
        </w:rPr>
        <w:t>ná</w:t>
      </w:r>
      <w:r w:rsidR="005C1B7A">
        <w:rPr>
          <w:rFonts w:cs="Segoe UI"/>
          <w:sz w:val="20"/>
          <w:shd w:val="clear" w:color="auto" w:fill="FEFEFE"/>
        </w:rPr>
        <w:t xml:space="preserve"> </w:t>
      </w:r>
      <w:r w:rsidR="00417663">
        <w:rPr>
          <w:rFonts w:cs="Segoe UI"/>
          <w:sz w:val="20"/>
          <w:shd w:val="clear" w:color="auto" w:fill="FEFEFE"/>
        </w:rPr>
        <w:t>na svislých plochách</w:t>
      </w:r>
      <w:r w:rsidR="00BB7FD2">
        <w:rPr>
          <w:rFonts w:cs="Segoe UI"/>
          <w:sz w:val="20"/>
          <w:shd w:val="clear" w:color="auto" w:fill="FEFEFE"/>
        </w:rPr>
        <w:t>, s neodbornými v</w:t>
      </w:r>
      <w:r w:rsidR="00DA32D6">
        <w:rPr>
          <w:rFonts w:cs="Segoe UI"/>
          <w:sz w:val="20"/>
          <w:shd w:val="clear" w:color="auto" w:fill="FEFEFE"/>
        </w:rPr>
        <w:t>y</w:t>
      </w:r>
      <w:r w:rsidR="00617484">
        <w:rPr>
          <w:rFonts w:cs="Segoe UI"/>
          <w:sz w:val="20"/>
          <w:shd w:val="clear" w:color="auto" w:fill="FEFEFE"/>
        </w:rPr>
        <w:t>s</w:t>
      </w:r>
      <w:r w:rsidR="00BB7FD2">
        <w:rPr>
          <w:rFonts w:cs="Segoe UI"/>
          <w:sz w:val="20"/>
          <w:shd w:val="clear" w:color="auto" w:fill="FEFEFE"/>
        </w:rPr>
        <w:t>právkam</w:t>
      </w:r>
      <w:r w:rsidR="00617484">
        <w:rPr>
          <w:rFonts w:cs="Segoe UI"/>
          <w:sz w:val="20"/>
          <w:shd w:val="clear" w:color="auto" w:fill="FEFEFE"/>
        </w:rPr>
        <w:t>i</w:t>
      </w:r>
      <w:r w:rsidR="00885696" w:rsidRPr="00FE4B11">
        <w:rPr>
          <w:rFonts w:cs="Segoe UI"/>
          <w:sz w:val="20"/>
          <w:shd w:val="clear" w:color="auto" w:fill="FEFEFE"/>
        </w:rPr>
        <w:t>.</w:t>
      </w:r>
    </w:p>
    <w:p w:rsidR="008B58B0" w:rsidRPr="00FE4B11" w:rsidRDefault="00885696" w:rsidP="00885696">
      <w:pPr>
        <w:pStyle w:val="StylFrance11bZarovnatdoblokuPrvndek2cmPed"/>
        <w:ind w:left="142" w:right="0" w:firstLine="0"/>
        <w:rPr>
          <w:rFonts w:cs="Segoe UI"/>
          <w:sz w:val="20"/>
          <w:shd w:val="clear" w:color="auto" w:fill="FEFEFE"/>
        </w:rPr>
      </w:pPr>
      <w:r w:rsidRPr="00FE4B11">
        <w:rPr>
          <w:rFonts w:cs="Segoe UI"/>
          <w:sz w:val="20"/>
          <w:shd w:val="clear" w:color="auto" w:fill="FEFEFE"/>
        </w:rPr>
        <w:t xml:space="preserve">Oplechování nejednotné </w:t>
      </w:r>
      <w:r w:rsidR="0030407F">
        <w:rPr>
          <w:rFonts w:cs="Segoe UI"/>
          <w:sz w:val="20"/>
          <w:shd w:val="clear" w:color="auto" w:fill="FEFEFE"/>
        </w:rPr>
        <w:t xml:space="preserve">- </w:t>
      </w:r>
      <w:r w:rsidRPr="00FE4B11">
        <w:rPr>
          <w:rFonts w:cs="Segoe UI"/>
          <w:sz w:val="20"/>
          <w:shd w:val="clear" w:color="auto" w:fill="FEFEFE"/>
        </w:rPr>
        <w:t>pozinkovaný plech, lakovaný plech, měd</w:t>
      </w:r>
      <w:r w:rsidR="0030407F">
        <w:rPr>
          <w:rFonts w:ascii="Times New Roman" w:hAnsi="Times New Roman"/>
          <w:sz w:val="20"/>
          <w:shd w:val="clear" w:color="auto" w:fill="FEFEFE"/>
        </w:rPr>
        <w:t>ě</w:t>
      </w:r>
      <w:r w:rsidR="00DA32D6">
        <w:rPr>
          <w:rFonts w:cs="Segoe UI"/>
          <w:sz w:val="20"/>
          <w:shd w:val="clear" w:color="auto" w:fill="FEFEFE"/>
        </w:rPr>
        <w:t>ný plech (</w:t>
      </w:r>
      <w:r w:rsidR="005C1B7A">
        <w:rPr>
          <w:rFonts w:cs="Segoe UI"/>
          <w:sz w:val="20"/>
          <w:shd w:val="clear" w:color="auto" w:fill="FEFEFE"/>
        </w:rPr>
        <w:t xml:space="preserve">místy </w:t>
      </w:r>
      <w:r w:rsidR="0030407F">
        <w:rPr>
          <w:rFonts w:cs="Segoe UI"/>
          <w:sz w:val="20"/>
          <w:shd w:val="clear" w:color="auto" w:fill="FEFEFE"/>
        </w:rPr>
        <w:t>n</w:t>
      </w:r>
      <w:r w:rsidRPr="00FE4B11">
        <w:rPr>
          <w:rFonts w:cs="Segoe UI"/>
          <w:sz w:val="20"/>
          <w:shd w:val="clear" w:color="auto" w:fill="FEFEFE"/>
        </w:rPr>
        <w:t>evhodn</w:t>
      </w:r>
      <w:r w:rsidR="0030407F">
        <w:rPr>
          <w:rFonts w:cs="Segoe UI"/>
          <w:sz w:val="20"/>
          <w:shd w:val="clear" w:color="auto" w:fill="FEFEFE"/>
        </w:rPr>
        <w:t xml:space="preserve">á kombinace </w:t>
      </w:r>
      <w:r w:rsidR="005C1B7A">
        <w:rPr>
          <w:rFonts w:cs="Segoe UI"/>
          <w:sz w:val="20"/>
          <w:shd w:val="clear" w:color="auto" w:fill="FEFEFE"/>
        </w:rPr>
        <w:t xml:space="preserve">dvou </w:t>
      </w:r>
      <w:r w:rsidR="0030407F">
        <w:rPr>
          <w:rFonts w:cs="Segoe UI"/>
          <w:sz w:val="20"/>
          <w:shd w:val="clear" w:color="auto" w:fill="FEFEFE"/>
        </w:rPr>
        <w:t>materiálů</w:t>
      </w:r>
      <w:r w:rsidR="00DA32D6">
        <w:rPr>
          <w:rFonts w:cs="Segoe UI"/>
          <w:sz w:val="20"/>
          <w:shd w:val="clear" w:color="auto" w:fill="FEFEFE"/>
        </w:rPr>
        <w:t>)</w:t>
      </w:r>
      <w:r w:rsidRPr="00FE4B11">
        <w:rPr>
          <w:rFonts w:cs="Segoe UI"/>
          <w:sz w:val="20"/>
          <w:shd w:val="clear" w:color="auto" w:fill="FEFEFE"/>
        </w:rPr>
        <w:t>.</w:t>
      </w:r>
    </w:p>
    <w:p w:rsidR="006D6FF9" w:rsidRPr="000C615A" w:rsidRDefault="00A83E43" w:rsidP="002963AA">
      <w:pPr>
        <w:pStyle w:val="StylFrance11bZarovnatdoblokuPrvndek2cmPed"/>
        <w:ind w:left="142" w:right="0" w:firstLine="0"/>
        <w:rPr>
          <w:rFonts w:cs="Segoe UI"/>
          <w:sz w:val="20"/>
          <w:shd w:val="clear" w:color="auto" w:fill="FEFEFE"/>
        </w:rPr>
      </w:pPr>
      <w:r w:rsidRPr="00DB71DD">
        <w:rPr>
          <w:rFonts w:cs="Segoe UI"/>
          <w:sz w:val="20"/>
          <w:shd w:val="clear" w:color="auto" w:fill="FEFEFE"/>
        </w:rPr>
        <w:t>Konstrukce krovu – klasická d</w:t>
      </w:r>
      <w:r w:rsidRPr="00DB71DD">
        <w:rPr>
          <w:rFonts w:ascii="Cambria" w:hAnsi="Cambria" w:cs="Cambria"/>
          <w:sz w:val="20"/>
          <w:shd w:val="clear" w:color="auto" w:fill="FEFEFE"/>
        </w:rPr>
        <w:t>ř</w:t>
      </w:r>
      <w:r w:rsidRPr="00DB71DD">
        <w:rPr>
          <w:rFonts w:cs="Segoe UI"/>
          <w:sz w:val="20"/>
          <w:shd w:val="clear" w:color="auto" w:fill="FEFEFE"/>
        </w:rPr>
        <w:t>ev</w:t>
      </w:r>
      <w:r w:rsidRPr="00DB71DD">
        <w:rPr>
          <w:rFonts w:ascii="Cambria" w:hAnsi="Cambria" w:cs="Cambria"/>
          <w:sz w:val="20"/>
          <w:shd w:val="clear" w:color="auto" w:fill="FEFEFE"/>
        </w:rPr>
        <w:t>ě</w:t>
      </w:r>
      <w:r w:rsidRPr="00DB71DD">
        <w:rPr>
          <w:rFonts w:cs="Segoe UI"/>
          <w:sz w:val="20"/>
          <w:shd w:val="clear" w:color="auto" w:fill="FEFEFE"/>
        </w:rPr>
        <w:t>n</w:t>
      </w:r>
      <w:r w:rsidRPr="00DB71DD">
        <w:rPr>
          <w:rFonts w:cs="France"/>
          <w:sz w:val="20"/>
          <w:shd w:val="clear" w:color="auto" w:fill="FEFEFE"/>
        </w:rPr>
        <w:t>á</w:t>
      </w:r>
      <w:r w:rsidRPr="00DB71DD">
        <w:rPr>
          <w:rFonts w:cs="Segoe UI"/>
          <w:sz w:val="20"/>
          <w:shd w:val="clear" w:color="auto" w:fill="FEFEFE"/>
        </w:rPr>
        <w:t xml:space="preserve"> konstrukce s</w:t>
      </w:r>
      <w:r w:rsidRPr="00DB71DD">
        <w:rPr>
          <w:rFonts w:cs="France"/>
          <w:sz w:val="20"/>
          <w:shd w:val="clear" w:color="auto" w:fill="FEFEFE"/>
        </w:rPr>
        <w:t> </w:t>
      </w:r>
      <w:r w:rsidRPr="00DB71DD">
        <w:rPr>
          <w:rFonts w:cs="Segoe UI"/>
          <w:sz w:val="20"/>
          <w:shd w:val="clear" w:color="auto" w:fill="FEFEFE"/>
        </w:rPr>
        <w:t>tesa</w:t>
      </w:r>
      <w:r w:rsidR="0030407F" w:rsidRPr="00DB71DD">
        <w:rPr>
          <w:rFonts w:ascii="Cambria" w:hAnsi="Cambria" w:cs="Cambria"/>
          <w:sz w:val="20"/>
          <w:shd w:val="clear" w:color="auto" w:fill="FEFEFE"/>
        </w:rPr>
        <w:t>ř</w:t>
      </w:r>
      <w:r w:rsidR="0030407F" w:rsidRPr="00DB71DD">
        <w:rPr>
          <w:sz w:val="20"/>
          <w:shd w:val="clear" w:color="auto" w:fill="FEFEFE"/>
        </w:rPr>
        <w:t>s</w:t>
      </w:r>
      <w:r w:rsidRPr="00DB71DD">
        <w:rPr>
          <w:rFonts w:cs="Segoe UI"/>
          <w:sz w:val="20"/>
          <w:shd w:val="clear" w:color="auto" w:fill="FEFEFE"/>
        </w:rPr>
        <w:t>kým</w:t>
      </w:r>
      <w:r w:rsidR="0030407F" w:rsidRPr="00DB71DD">
        <w:rPr>
          <w:rFonts w:cs="Segoe UI"/>
          <w:sz w:val="20"/>
          <w:shd w:val="clear" w:color="auto" w:fill="FEFEFE"/>
        </w:rPr>
        <w:t>i</w:t>
      </w:r>
      <w:r w:rsidRPr="00DB71DD">
        <w:rPr>
          <w:rFonts w:cs="Segoe UI"/>
          <w:sz w:val="20"/>
          <w:shd w:val="clear" w:color="auto" w:fill="FEFEFE"/>
        </w:rPr>
        <w:t xml:space="preserve"> spoji. Konstrukce je naru</w:t>
      </w:r>
      <w:r w:rsidR="0030407F" w:rsidRPr="00DB71DD">
        <w:rPr>
          <w:rFonts w:cs="Segoe UI"/>
          <w:sz w:val="20"/>
          <w:shd w:val="clear" w:color="auto" w:fill="FEFEFE"/>
        </w:rPr>
        <w:t>š</w:t>
      </w:r>
      <w:r w:rsidRPr="00DB71DD">
        <w:rPr>
          <w:rFonts w:cs="Segoe UI"/>
          <w:sz w:val="20"/>
          <w:shd w:val="clear" w:color="auto" w:fill="FEFEFE"/>
        </w:rPr>
        <w:t xml:space="preserve">ená </w:t>
      </w:r>
      <w:r w:rsidR="006D6FF9" w:rsidRPr="00DB71DD">
        <w:rPr>
          <w:rFonts w:cs="Segoe UI"/>
          <w:sz w:val="20"/>
          <w:shd w:val="clear" w:color="auto" w:fill="FEFEFE"/>
        </w:rPr>
        <w:t>zate</w:t>
      </w:r>
      <w:r w:rsidR="006D6FF9" w:rsidRPr="00DB71DD">
        <w:rPr>
          <w:rFonts w:ascii="Cambria" w:hAnsi="Cambria" w:cs="Cambria"/>
          <w:sz w:val="20"/>
          <w:shd w:val="clear" w:color="auto" w:fill="FEFEFE"/>
        </w:rPr>
        <w:t>č</w:t>
      </w:r>
      <w:r w:rsidR="006D6FF9" w:rsidRPr="00DB71DD">
        <w:rPr>
          <w:rFonts w:cs="Segoe UI"/>
          <w:sz w:val="20"/>
          <w:shd w:val="clear" w:color="auto" w:fill="FEFEFE"/>
        </w:rPr>
        <w:t>en</w:t>
      </w:r>
      <w:r w:rsidR="006D6FF9" w:rsidRPr="00DB71DD">
        <w:rPr>
          <w:rFonts w:cs="France"/>
          <w:sz w:val="20"/>
          <w:shd w:val="clear" w:color="auto" w:fill="FEFEFE"/>
        </w:rPr>
        <w:t>í</w:t>
      </w:r>
      <w:r w:rsidR="006D6FF9" w:rsidRPr="00DB71DD">
        <w:rPr>
          <w:rFonts w:cs="Segoe UI"/>
          <w:sz w:val="20"/>
          <w:shd w:val="clear" w:color="auto" w:fill="FEFEFE"/>
        </w:rPr>
        <w:t xml:space="preserve">m </w:t>
      </w:r>
      <w:r w:rsidRPr="00DB71DD">
        <w:rPr>
          <w:rFonts w:cs="Segoe UI"/>
          <w:sz w:val="20"/>
          <w:shd w:val="clear" w:color="auto" w:fill="FEFEFE"/>
        </w:rPr>
        <w:t>v</w:t>
      </w:r>
      <w:r w:rsidR="0030407F" w:rsidRPr="00DB71DD">
        <w:rPr>
          <w:rFonts w:cs="Segoe UI"/>
          <w:sz w:val="20"/>
          <w:shd w:val="clear" w:color="auto" w:fill="FEFEFE"/>
        </w:rPr>
        <w:t> </w:t>
      </w:r>
      <w:r w:rsidRPr="00DB71DD">
        <w:rPr>
          <w:rFonts w:cs="Segoe UI"/>
          <w:sz w:val="20"/>
          <w:shd w:val="clear" w:color="auto" w:fill="FEFEFE"/>
        </w:rPr>
        <w:t>míst</w:t>
      </w:r>
      <w:r w:rsidR="0030407F" w:rsidRPr="00DB71DD">
        <w:rPr>
          <w:rFonts w:ascii="Cambria" w:hAnsi="Cambria" w:cs="Cambria"/>
          <w:sz w:val="20"/>
          <w:shd w:val="clear" w:color="auto" w:fill="FEFEFE"/>
        </w:rPr>
        <w:t>ě</w:t>
      </w:r>
      <w:r w:rsidR="0030407F" w:rsidRPr="00DB71DD">
        <w:rPr>
          <w:sz w:val="20"/>
          <w:shd w:val="clear" w:color="auto" w:fill="FEFEFE"/>
        </w:rPr>
        <w:t xml:space="preserve"> </w:t>
      </w:r>
      <w:r w:rsidR="00B73325" w:rsidRPr="00DB71DD">
        <w:rPr>
          <w:sz w:val="20"/>
          <w:shd w:val="clear" w:color="auto" w:fill="FEFEFE"/>
        </w:rPr>
        <w:t>pr</w:t>
      </w:r>
      <w:r w:rsidR="00B73325" w:rsidRPr="00DB71DD">
        <w:rPr>
          <w:rFonts w:ascii="Cambria" w:hAnsi="Cambria" w:cs="Cambria"/>
          <w:sz w:val="20"/>
          <w:shd w:val="clear" w:color="auto" w:fill="FEFEFE"/>
        </w:rPr>
        <w:t>ů</w:t>
      </w:r>
      <w:r w:rsidR="00B73325" w:rsidRPr="00DB71DD">
        <w:rPr>
          <w:sz w:val="20"/>
          <w:shd w:val="clear" w:color="auto" w:fill="FEFEFE"/>
        </w:rPr>
        <w:t>niku</w:t>
      </w:r>
      <w:r w:rsidRPr="00DB71DD">
        <w:rPr>
          <w:rFonts w:cs="Segoe UI"/>
          <w:sz w:val="20"/>
          <w:shd w:val="clear" w:color="auto" w:fill="FEFEFE"/>
        </w:rPr>
        <w:t xml:space="preserve"> </w:t>
      </w:r>
      <w:r w:rsidR="006D6FF9" w:rsidRPr="00DB71DD">
        <w:rPr>
          <w:rFonts w:cs="Segoe UI"/>
          <w:sz w:val="20"/>
          <w:shd w:val="clear" w:color="auto" w:fill="FEFEFE"/>
        </w:rPr>
        <w:t>jíma</w:t>
      </w:r>
      <w:r w:rsidR="0030407F" w:rsidRPr="00DB71DD">
        <w:rPr>
          <w:rFonts w:ascii="Cambria" w:hAnsi="Cambria" w:cs="Cambria"/>
          <w:sz w:val="20"/>
          <w:shd w:val="clear" w:color="auto" w:fill="FEFEFE"/>
        </w:rPr>
        <w:t>č</w:t>
      </w:r>
      <w:r w:rsidR="006D6FF9" w:rsidRPr="00DB71DD">
        <w:rPr>
          <w:rFonts w:ascii="Cambria" w:hAnsi="Cambria" w:cs="Cambria"/>
          <w:sz w:val="20"/>
          <w:shd w:val="clear" w:color="auto" w:fill="FEFEFE"/>
        </w:rPr>
        <w:t>ů</w:t>
      </w:r>
      <w:r w:rsidR="006D6FF9" w:rsidRPr="00DB71DD">
        <w:rPr>
          <w:rFonts w:cs="Segoe UI"/>
          <w:sz w:val="20"/>
          <w:shd w:val="clear" w:color="auto" w:fill="FEFEFE"/>
        </w:rPr>
        <w:t xml:space="preserve"> hromosvodu</w:t>
      </w:r>
      <w:r w:rsidR="00B73325" w:rsidRPr="00DB71DD">
        <w:rPr>
          <w:rFonts w:cs="Segoe UI"/>
          <w:sz w:val="20"/>
          <w:shd w:val="clear" w:color="auto" w:fill="FEFEFE"/>
        </w:rPr>
        <w:t xml:space="preserve"> st</w:t>
      </w:r>
      <w:r w:rsidR="00B73325" w:rsidRPr="00DB71DD">
        <w:rPr>
          <w:rFonts w:ascii="Cambria" w:hAnsi="Cambria" w:cs="Cambria"/>
          <w:sz w:val="20"/>
          <w:shd w:val="clear" w:color="auto" w:fill="FEFEFE"/>
        </w:rPr>
        <w:t>ř</w:t>
      </w:r>
      <w:r w:rsidR="00B73325" w:rsidRPr="00DB71DD">
        <w:rPr>
          <w:sz w:val="20"/>
          <w:shd w:val="clear" w:color="auto" w:fill="FEFEFE"/>
        </w:rPr>
        <w:t>e</w:t>
      </w:r>
      <w:r w:rsidR="00B73325" w:rsidRPr="00DB71DD">
        <w:rPr>
          <w:rFonts w:cs="France"/>
          <w:sz w:val="20"/>
          <w:shd w:val="clear" w:color="auto" w:fill="FEFEFE"/>
        </w:rPr>
        <w:t>š</w:t>
      </w:r>
      <w:r w:rsidR="00B73325" w:rsidRPr="00DB71DD">
        <w:rPr>
          <w:sz w:val="20"/>
          <w:shd w:val="clear" w:color="auto" w:fill="FEFEFE"/>
        </w:rPr>
        <w:t>n</w:t>
      </w:r>
      <w:r w:rsidR="00B73325" w:rsidRPr="00DB71DD">
        <w:rPr>
          <w:rFonts w:cs="France"/>
          <w:sz w:val="20"/>
          <w:shd w:val="clear" w:color="auto" w:fill="FEFEFE"/>
        </w:rPr>
        <w:t>í</w:t>
      </w:r>
      <w:r w:rsidR="00B73325" w:rsidRPr="00DB71DD">
        <w:rPr>
          <w:sz w:val="20"/>
          <w:shd w:val="clear" w:color="auto" w:fill="FEFEFE"/>
        </w:rPr>
        <w:t xml:space="preserve"> rovinou</w:t>
      </w:r>
      <w:r w:rsidR="006D6FF9" w:rsidRPr="00DB71DD">
        <w:rPr>
          <w:rFonts w:cs="Segoe UI"/>
          <w:sz w:val="20"/>
          <w:shd w:val="clear" w:color="auto" w:fill="FEFEFE"/>
        </w:rPr>
        <w:t>. Neodbo</w:t>
      </w:r>
      <w:r w:rsidR="0030407F" w:rsidRPr="00DB71DD">
        <w:rPr>
          <w:rFonts w:cs="Segoe UI"/>
          <w:sz w:val="20"/>
          <w:shd w:val="clear" w:color="auto" w:fill="FEFEFE"/>
        </w:rPr>
        <w:t>r</w:t>
      </w:r>
      <w:r w:rsidR="006D6FF9" w:rsidRPr="00DB71DD">
        <w:rPr>
          <w:rFonts w:cs="Segoe UI"/>
          <w:sz w:val="20"/>
          <w:shd w:val="clear" w:color="auto" w:fill="FEFEFE"/>
        </w:rPr>
        <w:t>n</w:t>
      </w:r>
      <w:r w:rsidR="006D6FF9" w:rsidRPr="00DB71DD">
        <w:rPr>
          <w:rFonts w:ascii="Cambria" w:hAnsi="Cambria" w:cs="Cambria"/>
          <w:sz w:val="20"/>
          <w:shd w:val="clear" w:color="auto" w:fill="FEFEFE"/>
        </w:rPr>
        <w:t>ě</w:t>
      </w:r>
      <w:r w:rsidR="006D6FF9" w:rsidRPr="00DB71DD">
        <w:rPr>
          <w:rFonts w:cs="Segoe UI"/>
          <w:sz w:val="20"/>
          <w:shd w:val="clear" w:color="auto" w:fill="FEFEFE"/>
        </w:rPr>
        <w:t xml:space="preserve"> </w:t>
      </w:r>
      <w:r w:rsidR="00B73325" w:rsidRPr="00DB71DD">
        <w:rPr>
          <w:rFonts w:cs="Segoe UI"/>
          <w:sz w:val="20"/>
          <w:shd w:val="clear" w:color="auto" w:fill="FEFEFE"/>
        </w:rPr>
        <w:t>proveden</w:t>
      </w:r>
      <w:r w:rsidR="00542BBC">
        <w:rPr>
          <w:rFonts w:cs="Segoe UI"/>
          <w:sz w:val="20"/>
          <w:shd w:val="clear" w:color="auto" w:fill="FEFEFE"/>
        </w:rPr>
        <w:t>á</w:t>
      </w:r>
      <w:r w:rsidR="006D6FF9" w:rsidRPr="00DB71DD">
        <w:rPr>
          <w:rFonts w:cs="Segoe UI"/>
          <w:sz w:val="20"/>
          <w:shd w:val="clear" w:color="auto" w:fill="FEFEFE"/>
        </w:rPr>
        <w:t xml:space="preserve"> </w:t>
      </w:r>
      <w:r w:rsidR="0030407F" w:rsidRPr="00DB71DD">
        <w:rPr>
          <w:rFonts w:cs="Segoe UI"/>
          <w:sz w:val="20"/>
          <w:shd w:val="clear" w:color="auto" w:fill="FEFEFE"/>
        </w:rPr>
        <w:t>oprav</w:t>
      </w:r>
      <w:r w:rsidR="00A53115" w:rsidRPr="00DB71DD">
        <w:rPr>
          <w:rFonts w:cs="Segoe UI"/>
          <w:sz w:val="20"/>
          <w:shd w:val="clear" w:color="auto" w:fill="FEFEFE"/>
        </w:rPr>
        <w:t>a</w:t>
      </w:r>
      <w:r w:rsidR="0030407F" w:rsidRPr="00DB71DD">
        <w:rPr>
          <w:rFonts w:cs="Segoe UI"/>
          <w:sz w:val="20"/>
          <w:shd w:val="clear" w:color="auto" w:fill="FEFEFE"/>
        </w:rPr>
        <w:t xml:space="preserve"> krovu v míst</w:t>
      </w:r>
      <w:r w:rsidR="0030407F" w:rsidRPr="00DB71DD">
        <w:rPr>
          <w:rFonts w:ascii="Cambria" w:hAnsi="Cambria" w:cs="Cambria"/>
          <w:sz w:val="20"/>
          <w:shd w:val="clear" w:color="auto" w:fill="FEFEFE"/>
        </w:rPr>
        <w:t>ě</w:t>
      </w:r>
      <w:r w:rsidR="0030407F" w:rsidRPr="00DB71DD">
        <w:rPr>
          <w:sz w:val="20"/>
          <w:shd w:val="clear" w:color="auto" w:fill="FEFEFE"/>
        </w:rPr>
        <w:t xml:space="preserve"> </w:t>
      </w:r>
      <w:r w:rsidR="006D6FF9" w:rsidRPr="00DB71DD">
        <w:rPr>
          <w:rFonts w:cs="Segoe UI"/>
          <w:sz w:val="20"/>
          <w:shd w:val="clear" w:color="auto" w:fill="FEFEFE"/>
        </w:rPr>
        <w:t xml:space="preserve">po </w:t>
      </w:r>
      <w:r w:rsidR="00A53115" w:rsidRPr="00DB71DD">
        <w:rPr>
          <w:rFonts w:cs="Segoe UI"/>
          <w:sz w:val="20"/>
          <w:shd w:val="clear" w:color="auto" w:fill="FEFEFE"/>
        </w:rPr>
        <w:t xml:space="preserve">odbouraných komínových </w:t>
      </w:r>
      <w:r w:rsidR="00B73325" w:rsidRPr="00DB71DD">
        <w:rPr>
          <w:rFonts w:cs="Segoe UI"/>
          <w:sz w:val="20"/>
          <w:shd w:val="clear" w:color="auto" w:fill="FEFEFE"/>
        </w:rPr>
        <w:t>t</w:t>
      </w:r>
      <w:r w:rsidR="00B73325" w:rsidRPr="00DB71DD">
        <w:rPr>
          <w:rFonts w:ascii="Cambria" w:hAnsi="Cambria" w:cs="Cambria"/>
          <w:sz w:val="20"/>
          <w:shd w:val="clear" w:color="auto" w:fill="FEFEFE"/>
        </w:rPr>
        <w:t>ě</w:t>
      </w:r>
      <w:r w:rsidR="00B73325" w:rsidRPr="00DB71DD">
        <w:rPr>
          <w:sz w:val="20"/>
          <w:shd w:val="clear" w:color="auto" w:fill="FEFEFE"/>
        </w:rPr>
        <w:t>lesech</w:t>
      </w:r>
      <w:r w:rsidR="006541F2">
        <w:rPr>
          <w:sz w:val="20"/>
          <w:shd w:val="clear" w:color="auto" w:fill="FEFEFE"/>
        </w:rPr>
        <w:t xml:space="preserve">, </w:t>
      </w:r>
      <w:r w:rsidR="004C5A31">
        <w:rPr>
          <w:sz w:val="20"/>
          <w:shd w:val="clear" w:color="auto" w:fill="FEFEFE"/>
        </w:rPr>
        <w:t>se</w:t>
      </w:r>
      <w:r w:rsidR="00DB71DD" w:rsidRPr="00DB71DD">
        <w:rPr>
          <w:sz w:val="20"/>
          <w:shd w:val="clear" w:color="auto" w:fill="FEFEFE"/>
        </w:rPr>
        <w:t xml:space="preserve"> statick</w:t>
      </w:r>
      <w:r w:rsidR="004C5A31">
        <w:rPr>
          <w:sz w:val="20"/>
          <w:shd w:val="clear" w:color="auto" w:fill="FEFEFE"/>
        </w:rPr>
        <w:t>ým</w:t>
      </w:r>
      <w:r w:rsidR="00DB71DD" w:rsidRPr="00DB71DD">
        <w:rPr>
          <w:sz w:val="20"/>
          <w:shd w:val="clear" w:color="auto" w:fill="FEFEFE"/>
        </w:rPr>
        <w:t xml:space="preserve"> narušení</w:t>
      </w:r>
      <w:r w:rsidR="004C5A31">
        <w:rPr>
          <w:sz w:val="20"/>
          <w:shd w:val="clear" w:color="auto" w:fill="FEFEFE"/>
        </w:rPr>
        <w:t>m</w:t>
      </w:r>
      <w:r w:rsidR="000C615A" w:rsidRPr="00DB71DD">
        <w:rPr>
          <w:rFonts w:cs="Segoe UI"/>
          <w:sz w:val="20"/>
          <w:shd w:val="clear" w:color="auto" w:fill="FEFEFE"/>
        </w:rPr>
        <w:t>.</w:t>
      </w:r>
      <w:r w:rsidR="0030407F" w:rsidRPr="000C615A">
        <w:rPr>
          <w:rFonts w:cs="Segoe UI"/>
          <w:sz w:val="20"/>
          <w:shd w:val="clear" w:color="auto" w:fill="FEFEFE"/>
        </w:rPr>
        <w:t xml:space="preserve"> </w:t>
      </w:r>
      <w:r w:rsidR="006D6FF9" w:rsidRPr="000C615A">
        <w:rPr>
          <w:rFonts w:cs="Segoe UI"/>
          <w:sz w:val="20"/>
          <w:shd w:val="clear" w:color="auto" w:fill="FEFEFE"/>
        </w:rPr>
        <w:t xml:space="preserve">Tepelná izolace z foukané </w:t>
      </w:r>
      <w:proofErr w:type="spellStart"/>
      <w:r w:rsidR="006D6FF9" w:rsidRPr="000C615A">
        <w:rPr>
          <w:rFonts w:cs="Segoe UI"/>
          <w:sz w:val="20"/>
          <w:shd w:val="clear" w:color="auto" w:fill="FEFEFE"/>
        </w:rPr>
        <w:t>ekovlny</w:t>
      </w:r>
      <w:proofErr w:type="spellEnd"/>
      <w:r w:rsidR="006D6FF9" w:rsidRPr="000C615A">
        <w:rPr>
          <w:rFonts w:cs="Segoe UI"/>
          <w:sz w:val="20"/>
          <w:shd w:val="clear" w:color="auto" w:fill="FEFEFE"/>
        </w:rPr>
        <w:t xml:space="preserve"> naru</w:t>
      </w:r>
      <w:r w:rsidR="0030407F" w:rsidRPr="000C615A">
        <w:rPr>
          <w:rFonts w:cs="Segoe UI"/>
          <w:sz w:val="20"/>
          <w:shd w:val="clear" w:color="auto" w:fill="FEFEFE"/>
        </w:rPr>
        <w:t>š</w:t>
      </w:r>
      <w:r w:rsidR="006D6FF9" w:rsidRPr="000C615A">
        <w:rPr>
          <w:rFonts w:cs="Segoe UI"/>
          <w:sz w:val="20"/>
          <w:shd w:val="clear" w:color="auto" w:fill="FEFEFE"/>
        </w:rPr>
        <w:t>ena v místech zate</w:t>
      </w:r>
      <w:r w:rsidR="006D6FF9" w:rsidRPr="000C615A">
        <w:rPr>
          <w:rFonts w:cs="Cambria"/>
          <w:sz w:val="20"/>
          <w:shd w:val="clear" w:color="auto" w:fill="FEFEFE"/>
        </w:rPr>
        <w:t>č</w:t>
      </w:r>
      <w:r w:rsidR="006D6FF9" w:rsidRPr="000C615A">
        <w:rPr>
          <w:rFonts w:cs="Segoe UI"/>
          <w:sz w:val="20"/>
          <w:shd w:val="clear" w:color="auto" w:fill="FEFEFE"/>
        </w:rPr>
        <w:t>en</w:t>
      </w:r>
      <w:r w:rsidR="006D6FF9" w:rsidRPr="000C615A">
        <w:rPr>
          <w:rFonts w:cs="France"/>
          <w:sz w:val="20"/>
          <w:shd w:val="clear" w:color="auto" w:fill="FEFEFE"/>
        </w:rPr>
        <w:t>í</w:t>
      </w:r>
      <w:r w:rsidR="006D6FF9" w:rsidRPr="000C615A">
        <w:rPr>
          <w:rFonts w:cs="Segoe UI"/>
          <w:sz w:val="20"/>
          <w:shd w:val="clear" w:color="auto" w:fill="FEFEFE"/>
        </w:rPr>
        <w:t xml:space="preserve"> </w:t>
      </w:r>
      <w:r w:rsidR="00D86F6C">
        <w:rPr>
          <w:rFonts w:cs="Segoe UI"/>
          <w:sz w:val="20"/>
          <w:shd w:val="clear" w:color="auto" w:fill="FEFEFE"/>
        </w:rPr>
        <w:t>od</w:t>
      </w:r>
      <w:r w:rsidR="000C615A" w:rsidRPr="000C615A">
        <w:rPr>
          <w:rFonts w:cs="Segoe UI"/>
          <w:sz w:val="20"/>
          <w:shd w:val="clear" w:color="auto" w:fill="FEFEFE"/>
        </w:rPr>
        <w:t xml:space="preserve"> st</w:t>
      </w:r>
      <w:r w:rsidR="000C615A" w:rsidRPr="000C615A">
        <w:rPr>
          <w:sz w:val="20"/>
          <w:shd w:val="clear" w:color="auto" w:fill="FEFEFE"/>
        </w:rPr>
        <w:t>řešního pláště</w:t>
      </w:r>
      <w:r w:rsidR="006D6FF9" w:rsidRPr="000C615A">
        <w:rPr>
          <w:rFonts w:cs="Segoe UI"/>
          <w:sz w:val="20"/>
          <w:shd w:val="clear" w:color="auto" w:fill="FEFEFE"/>
        </w:rPr>
        <w:t>.</w:t>
      </w:r>
    </w:p>
    <w:p w:rsidR="00FE4B11" w:rsidRPr="00516A1F" w:rsidRDefault="00FE4B11" w:rsidP="00516A1F">
      <w:pPr>
        <w:rPr>
          <w:sz w:val="16"/>
          <w:szCs w:val="16"/>
        </w:rPr>
      </w:pPr>
    </w:p>
    <w:p w:rsidR="00DE153F" w:rsidRPr="000C615A" w:rsidRDefault="00A620B9" w:rsidP="005C4E82">
      <w:pPr>
        <w:pStyle w:val="StylFrance11bZarovnatdoblokuPrvndek2cmPed"/>
        <w:ind w:left="142" w:right="0" w:firstLine="0"/>
      </w:pPr>
      <w:r w:rsidRPr="000C615A">
        <w:t xml:space="preserve">Navrhované </w:t>
      </w:r>
      <w:r w:rsidRPr="000C615A">
        <w:rPr>
          <w:rFonts w:cs="Cambria"/>
        </w:rPr>
        <w:t>ř</w:t>
      </w:r>
      <w:r w:rsidRPr="000C615A">
        <w:t>e</w:t>
      </w:r>
      <w:r w:rsidRPr="000C615A">
        <w:rPr>
          <w:rFonts w:cs="France"/>
        </w:rPr>
        <w:t>š</w:t>
      </w:r>
      <w:r w:rsidRPr="000C615A">
        <w:t>en</w:t>
      </w:r>
      <w:r w:rsidRPr="000C615A">
        <w:rPr>
          <w:rFonts w:cs="France"/>
        </w:rPr>
        <w:t>í</w:t>
      </w:r>
      <w:r w:rsidRPr="000C615A">
        <w:t>:</w:t>
      </w:r>
    </w:p>
    <w:p w:rsidR="0063798E" w:rsidRDefault="0063798E" w:rsidP="0063798E">
      <w:pPr>
        <w:pStyle w:val="StylFrance11bZarovnatdoblokuPrvndek2cmPed"/>
        <w:ind w:left="142" w:right="0" w:firstLine="0"/>
        <w:rPr>
          <w:rFonts w:cs="Segoe UI"/>
          <w:sz w:val="20"/>
          <w:shd w:val="clear" w:color="auto" w:fill="FEFEFE"/>
        </w:rPr>
      </w:pPr>
      <w:r w:rsidRPr="0063798E">
        <w:rPr>
          <w:rFonts w:cs="Segoe UI"/>
          <w:sz w:val="20"/>
          <w:shd w:val="clear" w:color="auto" w:fill="FEFEFE"/>
        </w:rPr>
        <w:t xml:space="preserve">Projekt řeší pouze opravu </w:t>
      </w:r>
      <w:r w:rsidR="00C73E13">
        <w:rPr>
          <w:rFonts w:cs="Segoe UI"/>
          <w:sz w:val="20"/>
          <w:shd w:val="clear" w:color="auto" w:fill="FEFEFE"/>
        </w:rPr>
        <w:t xml:space="preserve">stávajícího střešního pláště, </w:t>
      </w:r>
      <w:r w:rsidR="00D57E78">
        <w:rPr>
          <w:rFonts w:cs="Segoe UI"/>
          <w:sz w:val="20"/>
          <w:shd w:val="clear" w:color="auto" w:fill="FEFEFE"/>
        </w:rPr>
        <w:t xml:space="preserve">opravu </w:t>
      </w:r>
      <w:r w:rsidR="00910CF1" w:rsidRPr="00735E48">
        <w:rPr>
          <w:rFonts w:cs="Segoe UI"/>
          <w:sz w:val="20"/>
          <w:shd w:val="clear" w:color="auto" w:fill="FEFEFE"/>
        </w:rPr>
        <w:t xml:space="preserve">bleskosvodu, výměnu narušených prvků krovu, opravu vnitřního osvětlení a </w:t>
      </w:r>
      <w:r w:rsidR="009017BA">
        <w:rPr>
          <w:rFonts w:cs="Segoe UI"/>
          <w:sz w:val="20"/>
          <w:shd w:val="clear" w:color="auto" w:fill="FEFEFE"/>
        </w:rPr>
        <w:t>oprav</w:t>
      </w:r>
      <w:r w:rsidR="00910CF1" w:rsidRPr="00735E48">
        <w:rPr>
          <w:rFonts w:cs="Segoe UI"/>
          <w:sz w:val="20"/>
          <w:shd w:val="clear" w:color="auto" w:fill="FEFEFE"/>
        </w:rPr>
        <w:t>u narušen</w:t>
      </w:r>
      <w:r w:rsidR="00505800">
        <w:rPr>
          <w:rFonts w:cs="Segoe UI"/>
          <w:sz w:val="20"/>
          <w:shd w:val="clear" w:color="auto" w:fill="FEFEFE"/>
        </w:rPr>
        <w:t>ých ploch</w:t>
      </w:r>
      <w:r w:rsidR="00910CF1" w:rsidRPr="00735E48">
        <w:rPr>
          <w:rFonts w:cs="Segoe UI"/>
          <w:sz w:val="20"/>
          <w:shd w:val="clear" w:color="auto" w:fill="FEFEFE"/>
        </w:rPr>
        <w:t xml:space="preserve"> tepelné izolace v prostoru krovu.</w:t>
      </w:r>
    </w:p>
    <w:p w:rsidR="00754ED5" w:rsidRPr="009017BA" w:rsidRDefault="00142CF9" w:rsidP="001142B6">
      <w:pPr>
        <w:pStyle w:val="StylFrance11bZarovnatdoblokuPrvndek2cmPed"/>
        <w:ind w:left="142" w:right="0" w:firstLine="0"/>
        <w:rPr>
          <w:rFonts w:cs="Segoe UI"/>
          <w:sz w:val="20"/>
          <w:shd w:val="clear" w:color="auto" w:fill="FEFEFE"/>
        </w:rPr>
      </w:pPr>
      <w:r w:rsidRPr="00596EC1">
        <w:rPr>
          <w:rFonts w:cs="Segoe UI"/>
          <w:sz w:val="20"/>
          <w:shd w:val="clear" w:color="auto" w:fill="FEFEFE"/>
        </w:rPr>
        <w:t xml:space="preserve">Původní narušená střešní krytina </w:t>
      </w:r>
      <w:r w:rsidR="00360E08">
        <w:rPr>
          <w:rFonts w:cs="Segoe UI"/>
          <w:sz w:val="20"/>
          <w:shd w:val="clear" w:color="auto" w:fill="FEFEFE"/>
        </w:rPr>
        <w:t>z </w:t>
      </w:r>
      <w:r w:rsidR="00665F72" w:rsidRPr="008456EC">
        <w:rPr>
          <w:rFonts w:cs="Segoe UI"/>
          <w:sz w:val="20"/>
          <w:shd w:val="clear" w:color="auto" w:fill="FEFEFE"/>
        </w:rPr>
        <w:t xml:space="preserve"> </w:t>
      </w:r>
      <w:r w:rsidR="00360E08" w:rsidRPr="008456EC">
        <w:rPr>
          <w:rFonts w:cs="Segoe UI"/>
          <w:sz w:val="20"/>
          <w:shd w:val="clear" w:color="auto" w:fill="FEFEFE"/>
        </w:rPr>
        <w:t xml:space="preserve">azbestových a </w:t>
      </w:r>
      <w:proofErr w:type="spellStart"/>
      <w:r w:rsidR="00665F72" w:rsidRPr="003B3F6F">
        <w:rPr>
          <w:rFonts w:cs="Segoe UI"/>
          <w:sz w:val="20"/>
          <w:shd w:val="clear" w:color="auto" w:fill="FEFEFE"/>
        </w:rPr>
        <w:t>bezazbestových</w:t>
      </w:r>
      <w:proofErr w:type="spellEnd"/>
      <w:r w:rsidR="00665F72" w:rsidRPr="003B3F6F">
        <w:rPr>
          <w:rFonts w:cs="Segoe UI"/>
          <w:sz w:val="20"/>
          <w:shd w:val="clear" w:color="auto" w:fill="FEFEFE"/>
        </w:rPr>
        <w:t xml:space="preserve"> vláknocementových</w:t>
      </w:r>
      <w:r w:rsidR="00360E08">
        <w:rPr>
          <w:rFonts w:ascii="Cambria" w:hAnsi="Cambria" w:cs="Segoe UI"/>
          <w:sz w:val="20"/>
          <w:shd w:val="clear" w:color="auto" w:fill="FEFEFE"/>
        </w:rPr>
        <w:t xml:space="preserve"> </w:t>
      </w:r>
      <w:r w:rsidR="00794093" w:rsidRPr="00596EC1">
        <w:rPr>
          <w:rFonts w:cs="Segoe UI"/>
          <w:sz w:val="20"/>
          <w:shd w:val="clear" w:color="auto" w:fill="FEFEFE"/>
        </w:rPr>
        <w:t xml:space="preserve">šablon </w:t>
      </w:r>
      <w:r w:rsidRPr="00596EC1">
        <w:rPr>
          <w:rFonts w:cs="Segoe UI"/>
          <w:sz w:val="20"/>
          <w:shd w:val="clear" w:color="auto" w:fill="FEFEFE"/>
        </w:rPr>
        <w:t xml:space="preserve">bude </w:t>
      </w:r>
      <w:r w:rsidR="00360E08">
        <w:rPr>
          <w:rFonts w:cs="Segoe UI"/>
          <w:sz w:val="20"/>
          <w:shd w:val="clear" w:color="auto" w:fill="FEFEFE"/>
        </w:rPr>
        <w:t>odborn</w:t>
      </w:r>
      <w:r w:rsidR="00360E08">
        <w:rPr>
          <w:rFonts w:ascii="Cambria" w:hAnsi="Cambria" w:cs="Segoe UI"/>
          <w:sz w:val="20"/>
          <w:shd w:val="clear" w:color="auto" w:fill="FEFEFE"/>
        </w:rPr>
        <w:t xml:space="preserve">ě </w:t>
      </w:r>
      <w:r w:rsidR="00E919C2">
        <w:rPr>
          <w:rFonts w:cs="Segoe UI"/>
          <w:sz w:val="20"/>
          <w:shd w:val="clear" w:color="auto" w:fill="FEFEFE"/>
        </w:rPr>
        <w:t xml:space="preserve">demontována </w:t>
      </w:r>
      <w:r w:rsidR="00B97240" w:rsidRPr="00134999">
        <w:rPr>
          <w:rFonts w:cs="Segoe UI"/>
          <w:sz w:val="20"/>
          <w:shd w:val="clear" w:color="auto" w:fill="FEFEFE"/>
        </w:rPr>
        <w:t>a nahrazena novou st</w:t>
      </w:r>
      <w:r w:rsidR="00B97240" w:rsidRPr="00134999">
        <w:rPr>
          <w:rFonts w:ascii="Cambria" w:hAnsi="Cambria" w:cs="Cambria"/>
          <w:sz w:val="20"/>
          <w:shd w:val="clear" w:color="auto" w:fill="FEFEFE"/>
        </w:rPr>
        <w:t>ř</w:t>
      </w:r>
      <w:r w:rsidR="00B97240" w:rsidRPr="00134999">
        <w:rPr>
          <w:rFonts w:cs="Segoe UI"/>
          <w:sz w:val="20"/>
          <w:shd w:val="clear" w:color="auto" w:fill="FEFEFE"/>
        </w:rPr>
        <w:t>e</w:t>
      </w:r>
      <w:r w:rsidR="00B97240" w:rsidRPr="00134999">
        <w:rPr>
          <w:rFonts w:cs="France"/>
          <w:sz w:val="20"/>
          <w:shd w:val="clear" w:color="auto" w:fill="FEFEFE"/>
        </w:rPr>
        <w:t>š</w:t>
      </w:r>
      <w:r w:rsidR="00B97240" w:rsidRPr="00134999">
        <w:rPr>
          <w:rFonts w:cs="Segoe UI"/>
          <w:sz w:val="20"/>
          <w:shd w:val="clear" w:color="auto" w:fill="FEFEFE"/>
        </w:rPr>
        <w:t>n</w:t>
      </w:r>
      <w:r w:rsidR="00B97240" w:rsidRPr="00134999">
        <w:rPr>
          <w:rFonts w:cs="France"/>
          <w:sz w:val="20"/>
          <w:shd w:val="clear" w:color="auto" w:fill="FEFEFE"/>
        </w:rPr>
        <w:t>í</w:t>
      </w:r>
      <w:r w:rsidR="00B97240" w:rsidRPr="00134999">
        <w:rPr>
          <w:rFonts w:cs="Segoe UI"/>
          <w:sz w:val="20"/>
          <w:shd w:val="clear" w:color="auto" w:fill="FEFEFE"/>
        </w:rPr>
        <w:t xml:space="preserve"> krytinou z</w:t>
      </w:r>
      <w:r w:rsidR="00B97240" w:rsidRPr="00134999">
        <w:rPr>
          <w:rFonts w:cs="France"/>
          <w:sz w:val="20"/>
          <w:shd w:val="clear" w:color="auto" w:fill="FEFEFE"/>
        </w:rPr>
        <w:t> </w:t>
      </w:r>
      <w:r w:rsidR="00B97240" w:rsidRPr="00134999">
        <w:rPr>
          <w:rFonts w:cs="Segoe UI"/>
          <w:sz w:val="20"/>
          <w:shd w:val="clear" w:color="auto" w:fill="FEFEFE"/>
        </w:rPr>
        <w:t>falcovan</w:t>
      </w:r>
      <w:r w:rsidR="00B97240" w:rsidRPr="00134999">
        <w:rPr>
          <w:rFonts w:cs="France"/>
          <w:sz w:val="20"/>
          <w:shd w:val="clear" w:color="auto" w:fill="FEFEFE"/>
        </w:rPr>
        <w:t>ý</w:t>
      </w:r>
      <w:r w:rsidR="00B97240" w:rsidRPr="00134999">
        <w:rPr>
          <w:rFonts w:cs="Segoe UI"/>
          <w:sz w:val="20"/>
          <w:shd w:val="clear" w:color="auto" w:fill="FEFEFE"/>
        </w:rPr>
        <w:t xml:space="preserve">ch </w:t>
      </w:r>
      <w:r w:rsidR="00C87046" w:rsidRPr="00134999">
        <w:rPr>
          <w:rFonts w:cs="Segoe UI"/>
          <w:sz w:val="20"/>
          <w:shd w:val="clear" w:color="auto" w:fill="FEFEFE"/>
        </w:rPr>
        <w:t>hliníkových šablon</w:t>
      </w:r>
      <w:r w:rsidR="00B97240" w:rsidRPr="00134999">
        <w:rPr>
          <w:rFonts w:cs="Segoe UI"/>
          <w:sz w:val="20"/>
          <w:shd w:val="clear" w:color="auto" w:fill="FEFEFE"/>
        </w:rPr>
        <w:t xml:space="preserve"> shodného tvar</w:t>
      </w:r>
      <w:r w:rsidR="00596EC1" w:rsidRPr="00134999">
        <w:rPr>
          <w:rFonts w:cs="Segoe UI"/>
          <w:sz w:val="20"/>
          <w:shd w:val="clear" w:color="auto" w:fill="FEFEFE"/>
        </w:rPr>
        <w:t>u</w:t>
      </w:r>
      <w:r w:rsidR="00B97240" w:rsidRPr="00134999">
        <w:rPr>
          <w:rFonts w:cs="Segoe UI"/>
          <w:sz w:val="20"/>
          <w:shd w:val="clear" w:color="auto" w:fill="FEFEFE"/>
        </w:rPr>
        <w:t xml:space="preserve"> </w:t>
      </w:r>
      <w:r w:rsidR="00E81DD6" w:rsidRPr="00134999">
        <w:rPr>
          <w:rFonts w:cs="Segoe UI"/>
          <w:sz w:val="20"/>
          <w:shd w:val="clear" w:color="auto" w:fill="FEFEFE"/>
        </w:rPr>
        <w:t>a zp</w:t>
      </w:r>
      <w:r w:rsidR="00E81DD6" w:rsidRPr="00134999">
        <w:rPr>
          <w:rFonts w:ascii="Cambria" w:hAnsi="Cambria" w:cs="Cambria"/>
          <w:sz w:val="20"/>
          <w:shd w:val="clear" w:color="auto" w:fill="FEFEFE"/>
        </w:rPr>
        <w:t>ů</w:t>
      </w:r>
      <w:r w:rsidR="00E81DD6" w:rsidRPr="00134999">
        <w:rPr>
          <w:rFonts w:cs="Segoe UI"/>
          <w:sz w:val="20"/>
          <w:shd w:val="clear" w:color="auto" w:fill="FEFEFE"/>
        </w:rPr>
        <w:t>sobu kladen</w:t>
      </w:r>
      <w:r w:rsidR="00E81DD6" w:rsidRPr="00134999">
        <w:rPr>
          <w:rFonts w:cs="France"/>
          <w:sz w:val="20"/>
          <w:shd w:val="clear" w:color="auto" w:fill="FEFEFE"/>
        </w:rPr>
        <w:t>í</w:t>
      </w:r>
      <w:r w:rsidR="00E81DD6" w:rsidRPr="00134999">
        <w:rPr>
          <w:rFonts w:cs="Segoe UI"/>
          <w:sz w:val="20"/>
          <w:shd w:val="clear" w:color="auto" w:fill="FEFEFE"/>
        </w:rPr>
        <w:t xml:space="preserve"> </w:t>
      </w:r>
      <w:r w:rsidR="00B97240" w:rsidRPr="00134999">
        <w:rPr>
          <w:rFonts w:cs="Segoe UI"/>
          <w:sz w:val="20"/>
          <w:shd w:val="clear" w:color="auto" w:fill="FEFEFE"/>
        </w:rPr>
        <w:t xml:space="preserve">jako </w:t>
      </w:r>
      <w:r w:rsidR="00C87046" w:rsidRPr="00134999">
        <w:rPr>
          <w:rFonts w:cs="Segoe UI"/>
          <w:sz w:val="20"/>
          <w:shd w:val="clear" w:color="auto" w:fill="FEFEFE"/>
        </w:rPr>
        <w:t>p</w:t>
      </w:r>
      <w:r w:rsidR="00C87046" w:rsidRPr="00134999">
        <w:rPr>
          <w:rFonts w:ascii="Cambria" w:hAnsi="Cambria" w:cs="Cambria"/>
          <w:sz w:val="20"/>
          <w:shd w:val="clear" w:color="auto" w:fill="FEFEFE"/>
        </w:rPr>
        <w:t>ů</w:t>
      </w:r>
      <w:r w:rsidR="00C87046" w:rsidRPr="00134999">
        <w:rPr>
          <w:sz w:val="20"/>
          <w:shd w:val="clear" w:color="auto" w:fill="FEFEFE"/>
        </w:rPr>
        <w:t>vodn</w:t>
      </w:r>
      <w:r w:rsidR="00C87046" w:rsidRPr="00134999">
        <w:rPr>
          <w:rFonts w:cs="France"/>
          <w:sz w:val="20"/>
          <w:shd w:val="clear" w:color="auto" w:fill="FEFEFE"/>
        </w:rPr>
        <w:t>í</w:t>
      </w:r>
      <w:r w:rsidR="00B97240" w:rsidRPr="00134999">
        <w:rPr>
          <w:rFonts w:cs="Segoe UI"/>
          <w:sz w:val="20"/>
          <w:shd w:val="clear" w:color="auto" w:fill="FEFEFE"/>
        </w:rPr>
        <w:t xml:space="preserve"> krytina.</w:t>
      </w:r>
      <w:r w:rsidR="001142B6">
        <w:rPr>
          <w:rFonts w:cs="Segoe UI"/>
          <w:sz w:val="20"/>
          <w:shd w:val="clear" w:color="auto" w:fill="FEFEFE"/>
        </w:rPr>
        <w:t xml:space="preserve"> </w:t>
      </w:r>
      <w:r w:rsidR="00754ED5" w:rsidRPr="009017BA">
        <w:rPr>
          <w:rFonts w:cs="Segoe UI"/>
          <w:sz w:val="20"/>
          <w:shd w:val="clear" w:color="auto" w:fill="FEFEFE"/>
        </w:rPr>
        <w:t xml:space="preserve">Stávající </w:t>
      </w:r>
      <w:r w:rsidR="005013F9" w:rsidRPr="00596EC1">
        <w:rPr>
          <w:rFonts w:cs="Segoe UI"/>
          <w:sz w:val="20"/>
          <w:shd w:val="clear" w:color="auto" w:fill="FEFEFE"/>
        </w:rPr>
        <w:t>krytina</w:t>
      </w:r>
      <w:r w:rsidR="005013F9" w:rsidRPr="009017BA">
        <w:rPr>
          <w:rFonts w:cs="Segoe UI"/>
          <w:sz w:val="20"/>
          <w:shd w:val="clear" w:color="auto" w:fill="FEFEFE"/>
        </w:rPr>
        <w:t xml:space="preserve"> </w:t>
      </w:r>
      <w:r w:rsidR="005013F9">
        <w:rPr>
          <w:rFonts w:cs="Segoe UI"/>
          <w:sz w:val="20"/>
          <w:shd w:val="clear" w:color="auto" w:fill="FEFEFE"/>
        </w:rPr>
        <w:t xml:space="preserve">z </w:t>
      </w:r>
      <w:r w:rsidR="00754ED5" w:rsidRPr="009017BA">
        <w:rPr>
          <w:rFonts w:cs="Segoe UI"/>
          <w:sz w:val="20"/>
          <w:shd w:val="clear" w:color="auto" w:fill="FEFEFE"/>
        </w:rPr>
        <w:t>asfaltový</w:t>
      </w:r>
      <w:r w:rsidR="005013F9">
        <w:rPr>
          <w:rFonts w:cs="Segoe UI"/>
          <w:sz w:val="20"/>
          <w:shd w:val="clear" w:color="auto" w:fill="FEFEFE"/>
        </w:rPr>
        <w:t>ch</w:t>
      </w:r>
      <w:r w:rsidR="00754ED5" w:rsidRPr="009017BA">
        <w:rPr>
          <w:rFonts w:cs="Segoe UI"/>
          <w:sz w:val="20"/>
          <w:shd w:val="clear" w:color="auto" w:fill="FEFEFE"/>
        </w:rPr>
        <w:t xml:space="preserve"> pás</w:t>
      </w:r>
      <w:r w:rsidR="005013F9">
        <w:rPr>
          <w:rFonts w:ascii="Cambria" w:hAnsi="Cambria" w:cs="Segoe UI"/>
          <w:sz w:val="20"/>
          <w:shd w:val="clear" w:color="auto" w:fill="FEFEFE"/>
        </w:rPr>
        <w:t>ů</w:t>
      </w:r>
      <w:r w:rsidR="00754ED5" w:rsidRPr="009017BA">
        <w:rPr>
          <w:rFonts w:cs="Segoe UI"/>
          <w:sz w:val="20"/>
          <w:shd w:val="clear" w:color="auto" w:fill="FEFEFE"/>
        </w:rPr>
        <w:t xml:space="preserve"> bude </w:t>
      </w:r>
      <w:r w:rsidR="00BA7C72">
        <w:rPr>
          <w:rFonts w:cs="Segoe UI"/>
          <w:sz w:val="20"/>
          <w:shd w:val="clear" w:color="auto" w:fill="FEFEFE"/>
        </w:rPr>
        <w:t>nahrazena nebo překryta</w:t>
      </w:r>
      <w:r w:rsidR="00754ED5" w:rsidRPr="009017BA">
        <w:rPr>
          <w:rFonts w:cs="Segoe UI"/>
          <w:sz w:val="20"/>
          <w:shd w:val="clear" w:color="auto" w:fill="FEFEFE"/>
        </w:rPr>
        <w:t xml:space="preserve"> no</w:t>
      </w:r>
      <w:r w:rsidR="00122256" w:rsidRPr="009017BA">
        <w:rPr>
          <w:rFonts w:cs="Segoe UI"/>
          <w:sz w:val="20"/>
          <w:shd w:val="clear" w:color="auto" w:fill="FEFEFE"/>
        </w:rPr>
        <w:t>v</w:t>
      </w:r>
      <w:r w:rsidR="00134999">
        <w:rPr>
          <w:rFonts w:cs="Segoe UI"/>
          <w:sz w:val="20"/>
          <w:shd w:val="clear" w:color="auto" w:fill="FEFEFE"/>
        </w:rPr>
        <w:t>o</w:t>
      </w:r>
      <w:r w:rsidR="00754ED5" w:rsidRPr="009017BA">
        <w:rPr>
          <w:rFonts w:cs="Segoe UI"/>
          <w:sz w:val="20"/>
          <w:shd w:val="clear" w:color="auto" w:fill="FEFEFE"/>
        </w:rPr>
        <w:t>u mechanicky kotvenou k</w:t>
      </w:r>
      <w:r w:rsidR="00122256" w:rsidRPr="009017BA">
        <w:rPr>
          <w:rFonts w:cs="Segoe UI"/>
          <w:sz w:val="20"/>
          <w:shd w:val="clear" w:color="auto" w:fill="FEFEFE"/>
        </w:rPr>
        <w:t>r</w:t>
      </w:r>
      <w:r w:rsidR="00754ED5" w:rsidRPr="009017BA">
        <w:rPr>
          <w:rFonts w:cs="Segoe UI"/>
          <w:sz w:val="20"/>
          <w:shd w:val="clear" w:color="auto" w:fill="FEFEFE"/>
        </w:rPr>
        <w:t xml:space="preserve">ytinou </w:t>
      </w:r>
      <w:r w:rsidR="009017BA" w:rsidRPr="009017BA">
        <w:rPr>
          <w:rFonts w:cs="Segoe UI"/>
          <w:sz w:val="20"/>
          <w:shd w:val="clear" w:color="auto" w:fill="FEFEFE"/>
        </w:rPr>
        <w:t xml:space="preserve">z </w:t>
      </w:r>
      <w:r w:rsidR="00596EC1" w:rsidRPr="009017BA">
        <w:rPr>
          <w:rFonts w:cs="Segoe UI"/>
          <w:sz w:val="20"/>
          <w:shd w:val="clear" w:color="auto" w:fill="FEFEFE"/>
        </w:rPr>
        <w:t>hydroizola</w:t>
      </w:r>
      <w:r w:rsidR="00596EC1" w:rsidRPr="009017BA">
        <w:rPr>
          <w:rFonts w:ascii="Cambria" w:hAnsi="Cambria" w:cs="Cambria"/>
          <w:sz w:val="20"/>
          <w:shd w:val="clear" w:color="auto" w:fill="FEFEFE"/>
        </w:rPr>
        <w:t>č</w:t>
      </w:r>
      <w:r w:rsidR="00596EC1" w:rsidRPr="009017BA">
        <w:rPr>
          <w:rFonts w:cs="Segoe UI"/>
          <w:sz w:val="20"/>
          <w:shd w:val="clear" w:color="auto" w:fill="FEFEFE"/>
        </w:rPr>
        <w:t>n</w:t>
      </w:r>
      <w:r w:rsidR="00596EC1" w:rsidRPr="009017BA">
        <w:rPr>
          <w:rFonts w:cs="France"/>
          <w:sz w:val="20"/>
          <w:shd w:val="clear" w:color="auto" w:fill="FEFEFE"/>
        </w:rPr>
        <w:t>í</w:t>
      </w:r>
      <w:r w:rsidR="00596EC1" w:rsidRPr="009017BA">
        <w:rPr>
          <w:rFonts w:cs="Segoe UI"/>
          <w:sz w:val="20"/>
          <w:shd w:val="clear" w:color="auto" w:fill="FEFEFE"/>
        </w:rPr>
        <w:t xml:space="preserve"> f</w:t>
      </w:r>
      <w:r w:rsidR="00596EC1" w:rsidRPr="009017BA">
        <w:rPr>
          <w:rFonts w:cs="France"/>
          <w:sz w:val="20"/>
          <w:shd w:val="clear" w:color="auto" w:fill="FEFEFE"/>
        </w:rPr>
        <w:t>ó</w:t>
      </w:r>
      <w:r w:rsidR="00596EC1" w:rsidRPr="009017BA">
        <w:rPr>
          <w:rFonts w:cs="Segoe UI"/>
          <w:sz w:val="20"/>
          <w:shd w:val="clear" w:color="auto" w:fill="FEFEFE"/>
        </w:rPr>
        <w:t>lie FPO (TPO), kladenou na separa</w:t>
      </w:r>
      <w:r w:rsidR="00596EC1" w:rsidRPr="009017BA">
        <w:rPr>
          <w:rFonts w:ascii="Cambria" w:hAnsi="Cambria" w:cs="Cambria"/>
          <w:sz w:val="20"/>
          <w:shd w:val="clear" w:color="auto" w:fill="FEFEFE"/>
        </w:rPr>
        <w:t>č</w:t>
      </w:r>
      <w:r w:rsidR="00596EC1" w:rsidRPr="009017BA">
        <w:rPr>
          <w:rFonts w:cs="Segoe UI"/>
          <w:sz w:val="20"/>
          <w:shd w:val="clear" w:color="auto" w:fill="FEFEFE"/>
        </w:rPr>
        <w:t>n</w:t>
      </w:r>
      <w:r w:rsidR="00596EC1" w:rsidRPr="009017BA">
        <w:rPr>
          <w:rFonts w:cs="France"/>
          <w:sz w:val="20"/>
          <w:shd w:val="clear" w:color="auto" w:fill="FEFEFE"/>
        </w:rPr>
        <w:t>í</w:t>
      </w:r>
      <w:r w:rsidR="00596EC1" w:rsidRPr="009017BA">
        <w:rPr>
          <w:rFonts w:cs="Segoe UI"/>
          <w:sz w:val="20"/>
          <w:shd w:val="clear" w:color="auto" w:fill="FEFEFE"/>
        </w:rPr>
        <w:t xml:space="preserve"> vrstvu z</w:t>
      </w:r>
      <w:r w:rsidR="004E5C8A">
        <w:rPr>
          <w:rFonts w:cs="France"/>
          <w:sz w:val="20"/>
          <w:shd w:val="clear" w:color="auto" w:fill="FEFEFE"/>
        </w:rPr>
        <w:t> </w:t>
      </w:r>
      <w:proofErr w:type="spellStart"/>
      <w:r w:rsidR="00596EC1" w:rsidRPr="009017BA">
        <w:rPr>
          <w:rFonts w:cs="Segoe UI"/>
          <w:sz w:val="20"/>
          <w:shd w:val="clear" w:color="auto" w:fill="FEFEFE"/>
        </w:rPr>
        <w:t>geotext</w:t>
      </w:r>
      <w:r w:rsidR="00596EC1" w:rsidRPr="009017BA">
        <w:rPr>
          <w:rFonts w:cs="France"/>
          <w:sz w:val="20"/>
          <w:shd w:val="clear" w:color="auto" w:fill="FEFEFE"/>
        </w:rPr>
        <w:t>í</w:t>
      </w:r>
      <w:r w:rsidR="004E5C8A">
        <w:rPr>
          <w:rFonts w:cs="Segoe UI"/>
          <w:sz w:val="20"/>
          <w:shd w:val="clear" w:color="auto" w:fill="FEFEFE"/>
        </w:rPr>
        <w:t>lie</w:t>
      </w:r>
      <w:proofErr w:type="spellEnd"/>
      <w:r w:rsidR="004E5C8A">
        <w:rPr>
          <w:rFonts w:cs="Segoe UI"/>
          <w:sz w:val="20"/>
          <w:shd w:val="clear" w:color="auto" w:fill="FEFEFE"/>
        </w:rPr>
        <w:t>.</w:t>
      </w:r>
    </w:p>
    <w:p w:rsidR="0063798E" w:rsidRPr="00735E48" w:rsidRDefault="00183F62" w:rsidP="001142B6">
      <w:pPr>
        <w:pStyle w:val="StylFrance11bZarovnatdoblokuPrvndek2cmPed"/>
        <w:ind w:left="142" w:right="0" w:firstLine="0"/>
        <w:rPr>
          <w:rFonts w:cs="Segoe UI"/>
          <w:sz w:val="20"/>
          <w:shd w:val="clear" w:color="auto" w:fill="FEFEFE"/>
        </w:rPr>
      </w:pPr>
      <w:r w:rsidRPr="001142B6">
        <w:rPr>
          <w:rFonts w:cs="Segoe UI"/>
          <w:sz w:val="20"/>
          <w:shd w:val="clear" w:color="auto" w:fill="FEFEFE"/>
        </w:rPr>
        <w:t>Stávající</w:t>
      </w:r>
      <w:r w:rsidR="00B97240" w:rsidRPr="001142B6">
        <w:rPr>
          <w:rFonts w:cs="Segoe UI"/>
          <w:sz w:val="20"/>
          <w:shd w:val="clear" w:color="auto" w:fill="FEFEFE"/>
        </w:rPr>
        <w:t xml:space="preserve"> dřev</w:t>
      </w:r>
      <w:r w:rsidRPr="001142B6">
        <w:rPr>
          <w:sz w:val="20"/>
          <w:shd w:val="clear" w:color="auto" w:fill="FEFEFE"/>
        </w:rPr>
        <w:t>ě</w:t>
      </w:r>
      <w:r w:rsidR="00B97240" w:rsidRPr="001142B6">
        <w:rPr>
          <w:rFonts w:cs="Segoe UI"/>
          <w:sz w:val="20"/>
          <w:shd w:val="clear" w:color="auto" w:fill="FEFEFE"/>
        </w:rPr>
        <w:t>né konstrukce krovu a bedn</w:t>
      </w:r>
      <w:r w:rsidRPr="001142B6">
        <w:rPr>
          <w:rFonts w:cs="Segoe UI"/>
          <w:sz w:val="20"/>
          <w:shd w:val="clear" w:color="auto" w:fill="FEFEFE"/>
        </w:rPr>
        <w:t xml:space="preserve">ění budou vyspraveny, </w:t>
      </w:r>
      <w:r w:rsidR="00B97240" w:rsidRPr="001142B6">
        <w:rPr>
          <w:rFonts w:cs="Segoe UI"/>
          <w:sz w:val="20"/>
          <w:shd w:val="clear" w:color="auto" w:fill="FEFEFE"/>
        </w:rPr>
        <w:t>naru</w:t>
      </w:r>
      <w:r w:rsidRPr="001142B6">
        <w:rPr>
          <w:rFonts w:cs="Segoe UI"/>
          <w:sz w:val="20"/>
          <w:shd w:val="clear" w:color="auto" w:fill="FEFEFE"/>
        </w:rPr>
        <w:t>še</w:t>
      </w:r>
      <w:r w:rsidR="00B97240" w:rsidRPr="001142B6">
        <w:rPr>
          <w:rFonts w:cs="Segoe UI"/>
          <w:sz w:val="20"/>
          <w:shd w:val="clear" w:color="auto" w:fill="FEFEFE"/>
        </w:rPr>
        <w:t xml:space="preserve">né </w:t>
      </w:r>
      <w:r w:rsidR="00957DF5" w:rsidRPr="001142B6">
        <w:rPr>
          <w:rFonts w:cs="Segoe UI"/>
          <w:sz w:val="20"/>
          <w:shd w:val="clear" w:color="auto" w:fill="FEFEFE"/>
        </w:rPr>
        <w:t>d</w:t>
      </w:r>
      <w:r w:rsidR="00957DF5" w:rsidRPr="001142B6">
        <w:rPr>
          <w:sz w:val="20"/>
          <w:shd w:val="clear" w:color="auto" w:fill="FEFEFE"/>
        </w:rPr>
        <w:t xml:space="preserve">řevěné </w:t>
      </w:r>
      <w:r w:rsidR="00B97240" w:rsidRPr="001142B6">
        <w:rPr>
          <w:rFonts w:cs="Segoe UI"/>
          <w:sz w:val="20"/>
          <w:shd w:val="clear" w:color="auto" w:fill="FEFEFE"/>
        </w:rPr>
        <w:t xml:space="preserve">prvky </w:t>
      </w:r>
      <w:r w:rsidR="00D119E1" w:rsidRPr="001142B6">
        <w:rPr>
          <w:rFonts w:cs="Segoe UI"/>
          <w:sz w:val="20"/>
          <w:shd w:val="clear" w:color="auto" w:fill="FEFEFE"/>
        </w:rPr>
        <w:t xml:space="preserve">krovu </w:t>
      </w:r>
      <w:r w:rsidR="00B97240" w:rsidRPr="001142B6">
        <w:rPr>
          <w:rFonts w:cs="Segoe UI"/>
          <w:sz w:val="20"/>
          <w:shd w:val="clear" w:color="auto" w:fill="FEFEFE"/>
        </w:rPr>
        <w:t>nahrazeny novými</w:t>
      </w:r>
      <w:r w:rsidRPr="001142B6">
        <w:rPr>
          <w:rFonts w:cs="Segoe UI"/>
          <w:sz w:val="20"/>
          <w:shd w:val="clear" w:color="auto" w:fill="FEFEFE"/>
        </w:rPr>
        <w:t xml:space="preserve"> </w:t>
      </w:r>
      <w:r w:rsidR="0099383B" w:rsidRPr="001142B6">
        <w:rPr>
          <w:rFonts w:cs="Segoe UI"/>
          <w:sz w:val="20"/>
          <w:shd w:val="clear" w:color="auto" w:fill="FEFEFE"/>
        </w:rPr>
        <w:t xml:space="preserve">shodné profilace s původními </w:t>
      </w:r>
      <w:r w:rsidRPr="001142B6">
        <w:rPr>
          <w:rFonts w:cs="Segoe UI"/>
          <w:sz w:val="20"/>
          <w:shd w:val="clear" w:color="auto" w:fill="FEFEFE"/>
        </w:rPr>
        <w:t>(tvarová a rozměrová kopie původních</w:t>
      </w:r>
      <w:r w:rsidR="009023C7">
        <w:rPr>
          <w:rFonts w:cs="Segoe UI"/>
          <w:sz w:val="20"/>
          <w:shd w:val="clear" w:color="auto" w:fill="FEFEFE"/>
        </w:rPr>
        <w:t xml:space="preserve"> prvk</w:t>
      </w:r>
      <w:r w:rsidR="009023C7">
        <w:rPr>
          <w:rFonts w:ascii="Cambria" w:hAnsi="Cambria" w:cs="Segoe UI"/>
          <w:sz w:val="20"/>
          <w:shd w:val="clear" w:color="auto" w:fill="FEFEFE"/>
        </w:rPr>
        <w:t>ů</w:t>
      </w:r>
      <w:r w:rsidR="009017BA" w:rsidRPr="001142B6">
        <w:rPr>
          <w:rFonts w:cs="Segoe UI"/>
          <w:sz w:val="20"/>
          <w:shd w:val="clear" w:color="auto" w:fill="FEFEFE"/>
        </w:rPr>
        <w:t>)</w:t>
      </w:r>
      <w:r w:rsidR="00D119E1" w:rsidRPr="001142B6">
        <w:rPr>
          <w:rFonts w:cs="Segoe UI"/>
          <w:sz w:val="20"/>
          <w:shd w:val="clear" w:color="auto" w:fill="FEFEFE"/>
        </w:rPr>
        <w:t xml:space="preserve"> nebo </w:t>
      </w:r>
      <w:r w:rsidR="002066A4" w:rsidRPr="001142B6">
        <w:rPr>
          <w:rFonts w:cs="Segoe UI"/>
          <w:sz w:val="20"/>
          <w:shd w:val="clear" w:color="auto" w:fill="FEFEFE"/>
        </w:rPr>
        <w:t>vyspraveny pomocí</w:t>
      </w:r>
      <w:r w:rsidR="00D119E1" w:rsidRPr="001142B6">
        <w:rPr>
          <w:rFonts w:cs="Segoe UI"/>
          <w:sz w:val="20"/>
          <w:shd w:val="clear" w:color="auto" w:fill="FEFEFE"/>
        </w:rPr>
        <w:t xml:space="preserve"> jednostrann</w:t>
      </w:r>
      <w:r w:rsidR="002066A4" w:rsidRPr="001142B6">
        <w:rPr>
          <w:rFonts w:cs="Segoe UI"/>
          <w:sz w:val="20"/>
          <w:shd w:val="clear" w:color="auto" w:fill="FEFEFE"/>
        </w:rPr>
        <w:t>é</w:t>
      </w:r>
      <w:r w:rsidR="00D119E1" w:rsidRPr="001142B6">
        <w:rPr>
          <w:rFonts w:cs="Segoe UI"/>
          <w:sz w:val="20"/>
          <w:shd w:val="clear" w:color="auto" w:fill="FEFEFE"/>
        </w:rPr>
        <w:t xml:space="preserve"> příložk</w:t>
      </w:r>
      <w:r w:rsidR="002066A4" w:rsidRPr="001142B6">
        <w:rPr>
          <w:rFonts w:cs="Segoe UI"/>
          <w:sz w:val="20"/>
          <w:shd w:val="clear" w:color="auto" w:fill="FEFEFE"/>
        </w:rPr>
        <w:t>y sešroubované s původním řezivem</w:t>
      </w:r>
      <w:r w:rsidR="00B97240" w:rsidRPr="001142B6">
        <w:rPr>
          <w:rFonts w:cs="Segoe UI"/>
          <w:sz w:val="20"/>
          <w:shd w:val="clear" w:color="auto" w:fill="FEFEFE"/>
        </w:rPr>
        <w:t>.</w:t>
      </w:r>
      <w:r w:rsidR="001142B6">
        <w:rPr>
          <w:rFonts w:cs="Segoe UI"/>
          <w:sz w:val="20"/>
          <w:shd w:val="clear" w:color="auto" w:fill="FEFEFE"/>
        </w:rPr>
        <w:t xml:space="preserve"> </w:t>
      </w:r>
      <w:r w:rsidR="00B97240" w:rsidRPr="00735E48">
        <w:rPr>
          <w:rFonts w:cs="Segoe UI"/>
          <w:sz w:val="20"/>
          <w:shd w:val="clear" w:color="auto" w:fill="FEFEFE"/>
        </w:rPr>
        <w:t>Pro zajišt</w:t>
      </w:r>
      <w:r>
        <w:rPr>
          <w:rFonts w:ascii="Times New Roman" w:hAnsi="Times New Roman"/>
          <w:sz w:val="20"/>
          <w:shd w:val="clear" w:color="auto" w:fill="FEFEFE"/>
        </w:rPr>
        <w:t>ě</w:t>
      </w:r>
      <w:r w:rsidR="00B97240" w:rsidRPr="00735E48">
        <w:rPr>
          <w:rFonts w:cs="Segoe UI"/>
          <w:sz w:val="20"/>
          <w:shd w:val="clear" w:color="auto" w:fill="FEFEFE"/>
        </w:rPr>
        <w:t>ní odv</w:t>
      </w:r>
      <w:r>
        <w:rPr>
          <w:rFonts w:ascii="Times New Roman" w:hAnsi="Times New Roman"/>
          <w:sz w:val="20"/>
          <w:shd w:val="clear" w:color="auto" w:fill="FEFEFE"/>
        </w:rPr>
        <w:t>ě</w:t>
      </w:r>
      <w:r w:rsidR="00B97240" w:rsidRPr="00735E48">
        <w:rPr>
          <w:rFonts w:cs="Segoe UI"/>
          <w:sz w:val="20"/>
          <w:shd w:val="clear" w:color="auto" w:fill="FEFEFE"/>
        </w:rPr>
        <w:t>trání střešního plá</w:t>
      </w:r>
      <w:r>
        <w:rPr>
          <w:rFonts w:cs="Segoe UI"/>
          <w:sz w:val="20"/>
          <w:shd w:val="clear" w:color="auto" w:fill="FEFEFE"/>
        </w:rPr>
        <w:t>š</w:t>
      </w:r>
      <w:r w:rsidR="00B97240" w:rsidRPr="00735E48">
        <w:rPr>
          <w:rFonts w:cs="Segoe UI"/>
          <w:sz w:val="20"/>
          <w:shd w:val="clear" w:color="auto" w:fill="FEFEFE"/>
        </w:rPr>
        <w:t>t</w:t>
      </w:r>
      <w:r>
        <w:rPr>
          <w:rFonts w:ascii="Times New Roman" w:hAnsi="Times New Roman"/>
          <w:sz w:val="20"/>
          <w:shd w:val="clear" w:color="auto" w:fill="FEFEFE"/>
        </w:rPr>
        <w:t>ě</w:t>
      </w:r>
      <w:r>
        <w:rPr>
          <w:rFonts w:cs="Segoe UI"/>
          <w:sz w:val="20"/>
          <w:shd w:val="clear" w:color="auto" w:fill="FEFEFE"/>
        </w:rPr>
        <w:t xml:space="preserve"> po celé délce bude provedena n</w:t>
      </w:r>
      <w:r w:rsidR="00B97240" w:rsidRPr="00735E48">
        <w:rPr>
          <w:rFonts w:cs="Segoe UI"/>
          <w:sz w:val="20"/>
          <w:shd w:val="clear" w:color="auto" w:fill="FEFEFE"/>
        </w:rPr>
        <w:t>ová v</w:t>
      </w:r>
      <w:r>
        <w:rPr>
          <w:rFonts w:ascii="Times New Roman" w:hAnsi="Times New Roman"/>
          <w:sz w:val="20"/>
          <w:shd w:val="clear" w:color="auto" w:fill="FEFEFE"/>
        </w:rPr>
        <w:t>ě</w:t>
      </w:r>
      <w:r>
        <w:rPr>
          <w:rFonts w:cs="Segoe UI"/>
          <w:sz w:val="20"/>
          <w:shd w:val="clear" w:color="auto" w:fill="FEFEFE"/>
        </w:rPr>
        <w:t>t</w:t>
      </w:r>
      <w:r w:rsidR="00B97240" w:rsidRPr="00735E48">
        <w:rPr>
          <w:rFonts w:cs="Segoe UI"/>
          <w:sz w:val="20"/>
          <w:shd w:val="clear" w:color="auto" w:fill="FEFEFE"/>
        </w:rPr>
        <w:t>ra</w:t>
      </w:r>
      <w:r>
        <w:rPr>
          <w:rFonts w:cs="Segoe UI"/>
          <w:sz w:val="20"/>
          <w:shd w:val="clear" w:color="auto" w:fill="FEFEFE"/>
        </w:rPr>
        <w:t>n</w:t>
      </w:r>
      <w:r w:rsidR="00B97240" w:rsidRPr="00735E48">
        <w:rPr>
          <w:rFonts w:cs="Segoe UI"/>
          <w:sz w:val="20"/>
          <w:shd w:val="clear" w:color="auto" w:fill="FEFEFE"/>
        </w:rPr>
        <w:t>á vrstva</w:t>
      </w:r>
      <w:r w:rsidR="000817A6">
        <w:rPr>
          <w:rFonts w:cs="Segoe UI"/>
          <w:sz w:val="20"/>
          <w:shd w:val="clear" w:color="auto" w:fill="FEFEFE"/>
        </w:rPr>
        <w:t>,</w:t>
      </w:r>
      <w:r w:rsidR="00B97240" w:rsidRPr="00735E48">
        <w:rPr>
          <w:rFonts w:cs="Segoe UI"/>
          <w:sz w:val="20"/>
          <w:shd w:val="clear" w:color="auto" w:fill="FEFEFE"/>
        </w:rPr>
        <w:t xml:space="preserve"> proved</w:t>
      </w:r>
      <w:r>
        <w:rPr>
          <w:rFonts w:cs="Segoe UI"/>
          <w:sz w:val="20"/>
          <w:shd w:val="clear" w:color="auto" w:fill="FEFEFE"/>
        </w:rPr>
        <w:t>e</w:t>
      </w:r>
      <w:r w:rsidR="00B97240" w:rsidRPr="00735E48">
        <w:rPr>
          <w:rFonts w:cs="Segoe UI"/>
          <w:sz w:val="20"/>
          <w:shd w:val="clear" w:color="auto" w:fill="FEFEFE"/>
        </w:rPr>
        <w:t>na z latí a nového bednění, místně doplněn</w:t>
      </w:r>
      <w:r w:rsidR="000817A6">
        <w:rPr>
          <w:rFonts w:cs="Segoe UI"/>
          <w:sz w:val="20"/>
          <w:shd w:val="clear" w:color="auto" w:fill="FEFEFE"/>
        </w:rPr>
        <w:t>a</w:t>
      </w:r>
      <w:r w:rsidR="00B97240" w:rsidRPr="00735E48">
        <w:rPr>
          <w:rFonts w:cs="Segoe UI"/>
          <w:sz w:val="20"/>
          <w:shd w:val="clear" w:color="auto" w:fill="FEFEFE"/>
        </w:rPr>
        <w:t xml:space="preserve"> </w:t>
      </w:r>
      <w:r w:rsidR="000817A6">
        <w:rPr>
          <w:rFonts w:cs="Segoe UI"/>
          <w:sz w:val="20"/>
          <w:shd w:val="clear" w:color="auto" w:fill="FEFEFE"/>
        </w:rPr>
        <w:t>o větrací</w:t>
      </w:r>
      <w:r w:rsidR="00B97240" w:rsidRPr="00735E48">
        <w:rPr>
          <w:rFonts w:cs="Segoe UI"/>
          <w:sz w:val="20"/>
          <w:shd w:val="clear" w:color="auto" w:fill="FEFEFE"/>
        </w:rPr>
        <w:t xml:space="preserve"> tvarovk</w:t>
      </w:r>
      <w:r w:rsidR="000817A6">
        <w:rPr>
          <w:rFonts w:cs="Segoe UI"/>
          <w:sz w:val="20"/>
          <w:shd w:val="clear" w:color="auto" w:fill="FEFEFE"/>
        </w:rPr>
        <w:t>y</w:t>
      </w:r>
      <w:r w:rsidR="00B97240" w:rsidRPr="00735E48">
        <w:rPr>
          <w:rFonts w:cs="Segoe UI"/>
          <w:sz w:val="20"/>
          <w:shd w:val="clear" w:color="auto" w:fill="FEFEFE"/>
        </w:rPr>
        <w:t>.</w:t>
      </w:r>
    </w:p>
    <w:p w:rsidR="0063798E" w:rsidRPr="00735E48" w:rsidRDefault="00B97240" w:rsidP="001142B6">
      <w:pPr>
        <w:pStyle w:val="StylFrance11bZarovnatdoblokuPrvndek2cmPed"/>
        <w:ind w:left="142" w:right="0" w:firstLine="0"/>
        <w:rPr>
          <w:rFonts w:cs="Segoe UI"/>
          <w:sz w:val="20"/>
          <w:shd w:val="clear" w:color="auto" w:fill="FEFEFE"/>
        </w:rPr>
      </w:pPr>
      <w:r w:rsidRPr="00735E48">
        <w:rPr>
          <w:rFonts w:cs="Segoe UI"/>
          <w:sz w:val="20"/>
          <w:shd w:val="clear" w:color="auto" w:fill="FEFEFE"/>
        </w:rPr>
        <w:t>Stře</w:t>
      </w:r>
      <w:r w:rsidR="00183F62">
        <w:rPr>
          <w:rFonts w:cs="Segoe UI"/>
          <w:sz w:val="20"/>
          <w:shd w:val="clear" w:color="auto" w:fill="FEFEFE"/>
        </w:rPr>
        <w:t>š</w:t>
      </w:r>
      <w:r w:rsidRPr="00735E48">
        <w:rPr>
          <w:rFonts w:cs="Segoe UI"/>
          <w:sz w:val="20"/>
          <w:shd w:val="clear" w:color="auto" w:fill="FEFEFE"/>
        </w:rPr>
        <w:t>ní konstrukce budou d</w:t>
      </w:r>
      <w:r w:rsidR="00183F62">
        <w:rPr>
          <w:rFonts w:cs="Segoe UI"/>
          <w:sz w:val="20"/>
          <w:shd w:val="clear" w:color="auto" w:fill="FEFEFE"/>
        </w:rPr>
        <w:t>o</w:t>
      </w:r>
      <w:r w:rsidRPr="00735E48">
        <w:rPr>
          <w:rFonts w:cs="Segoe UI"/>
          <w:sz w:val="20"/>
          <w:shd w:val="clear" w:color="auto" w:fill="FEFEFE"/>
        </w:rPr>
        <w:t>plněny o</w:t>
      </w:r>
      <w:r w:rsidR="000817A6">
        <w:rPr>
          <w:rFonts w:cs="Segoe UI"/>
          <w:sz w:val="20"/>
          <w:shd w:val="clear" w:color="auto" w:fill="FEFEFE"/>
        </w:rPr>
        <w:t xml:space="preserve"> nové</w:t>
      </w:r>
      <w:r w:rsidRPr="00735E48">
        <w:rPr>
          <w:rFonts w:cs="Segoe UI"/>
          <w:sz w:val="20"/>
          <w:shd w:val="clear" w:color="auto" w:fill="FEFEFE"/>
        </w:rPr>
        <w:t xml:space="preserve"> pojistné hydroizolační fólie.</w:t>
      </w:r>
      <w:r w:rsidR="001142B6">
        <w:rPr>
          <w:rFonts w:cs="Segoe UI"/>
          <w:sz w:val="20"/>
          <w:shd w:val="clear" w:color="auto" w:fill="FEFEFE"/>
        </w:rPr>
        <w:t xml:space="preserve"> </w:t>
      </w:r>
      <w:r w:rsidR="00754ED5" w:rsidRPr="00735E48">
        <w:rPr>
          <w:rFonts w:cs="Segoe UI"/>
          <w:sz w:val="20"/>
          <w:shd w:val="clear" w:color="auto" w:fill="FEFEFE"/>
        </w:rPr>
        <w:t>V prostoru krovu bu</w:t>
      </w:r>
      <w:r w:rsidR="00183F62">
        <w:rPr>
          <w:rFonts w:cs="Segoe UI"/>
          <w:sz w:val="20"/>
          <w:shd w:val="clear" w:color="auto" w:fill="FEFEFE"/>
        </w:rPr>
        <w:t>d</w:t>
      </w:r>
      <w:r w:rsidR="00754ED5" w:rsidRPr="00735E48">
        <w:rPr>
          <w:rFonts w:cs="Segoe UI"/>
          <w:sz w:val="20"/>
          <w:shd w:val="clear" w:color="auto" w:fill="FEFEFE"/>
        </w:rPr>
        <w:t>e vysp</w:t>
      </w:r>
      <w:r w:rsidR="00183F62">
        <w:rPr>
          <w:rFonts w:cs="Segoe UI"/>
          <w:sz w:val="20"/>
          <w:shd w:val="clear" w:color="auto" w:fill="FEFEFE"/>
        </w:rPr>
        <w:t>ravena</w:t>
      </w:r>
      <w:r w:rsidR="00754ED5" w:rsidRPr="00735E48">
        <w:rPr>
          <w:rFonts w:cs="Segoe UI"/>
          <w:sz w:val="20"/>
          <w:shd w:val="clear" w:color="auto" w:fill="FEFEFE"/>
        </w:rPr>
        <w:t xml:space="preserve"> p</w:t>
      </w:r>
      <w:r w:rsidR="00183F62">
        <w:rPr>
          <w:rFonts w:ascii="Times New Roman" w:hAnsi="Times New Roman"/>
          <w:sz w:val="20"/>
          <w:shd w:val="clear" w:color="auto" w:fill="FEFEFE"/>
        </w:rPr>
        <w:t>ů</w:t>
      </w:r>
      <w:r w:rsidR="00754ED5" w:rsidRPr="00735E48">
        <w:rPr>
          <w:rFonts w:cs="Segoe UI"/>
          <w:sz w:val="20"/>
          <w:shd w:val="clear" w:color="auto" w:fill="FEFEFE"/>
        </w:rPr>
        <w:t>vodní tepelná izolace z</w:t>
      </w:r>
      <w:r w:rsidR="001142B6">
        <w:rPr>
          <w:rFonts w:cs="Segoe UI"/>
          <w:sz w:val="20"/>
          <w:shd w:val="clear" w:color="auto" w:fill="FEFEFE"/>
        </w:rPr>
        <w:t xml:space="preserve"> nafoukané </w:t>
      </w:r>
      <w:proofErr w:type="spellStart"/>
      <w:r w:rsidR="00754ED5" w:rsidRPr="00735E48">
        <w:rPr>
          <w:rFonts w:cs="Segoe UI"/>
          <w:sz w:val="20"/>
          <w:shd w:val="clear" w:color="auto" w:fill="FEFEFE"/>
        </w:rPr>
        <w:t>ekovlny</w:t>
      </w:r>
      <w:proofErr w:type="spellEnd"/>
      <w:r w:rsidR="00754ED5" w:rsidRPr="00735E48">
        <w:rPr>
          <w:rFonts w:cs="Segoe UI"/>
          <w:sz w:val="20"/>
          <w:shd w:val="clear" w:color="auto" w:fill="FEFEFE"/>
        </w:rPr>
        <w:t>.</w:t>
      </w:r>
    </w:p>
    <w:p w:rsidR="0063798E" w:rsidRPr="00B07173" w:rsidRDefault="0063798E" w:rsidP="0063798E">
      <w:pPr>
        <w:pStyle w:val="StylFrance11bZarovnatdoblokuPrvndek2cmPed"/>
        <w:ind w:left="142" w:right="0" w:firstLine="0"/>
        <w:rPr>
          <w:rFonts w:cs="Segoe UI"/>
          <w:sz w:val="20"/>
          <w:shd w:val="clear" w:color="auto" w:fill="FEFEFE"/>
        </w:rPr>
      </w:pPr>
      <w:r w:rsidRPr="0063798E">
        <w:rPr>
          <w:rFonts w:cs="Segoe UI"/>
          <w:sz w:val="20"/>
          <w:shd w:val="clear" w:color="auto" w:fill="FEFEFE"/>
        </w:rPr>
        <w:t xml:space="preserve">Součástí opravy je i výměna původních </w:t>
      </w:r>
      <w:r w:rsidRPr="00B07173">
        <w:rPr>
          <w:rFonts w:cs="Segoe UI"/>
          <w:sz w:val="20"/>
          <w:shd w:val="clear" w:color="auto" w:fill="FEFEFE"/>
        </w:rPr>
        <w:t>okenních výplní</w:t>
      </w:r>
      <w:r w:rsidR="009017BA" w:rsidRPr="00B07173">
        <w:rPr>
          <w:rFonts w:cs="Segoe UI"/>
          <w:sz w:val="20"/>
          <w:shd w:val="clear" w:color="auto" w:fill="FEFEFE"/>
        </w:rPr>
        <w:t xml:space="preserve"> ve vikýřích</w:t>
      </w:r>
      <w:r w:rsidRPr="00B07173">
        <w:rPr>
          <w:rFonts w:cs="Segoe UI"/>
          <w:sz w:val="20"/>
          <w:shd w:val="clear" w:color="auto" w:fill="FEFEFE"/>
        </w:rPr>
        <w:t xml:space="preserve">, oprava stávající </w:t>
      </w:r>
      <w:r w:rsidR="00852BDB" w:rsidRPr="00B07173">
        <w:rPr>
          <w:rFonts w:cs="Segoe UI"/>
          <w:sz w:val="20"/>
          <w:shd w:val="clear" w:color="auto" w:fill="FEFEFE"/>
        </w:rPr>
        <w:t>revizní lávky, oprava p</w:t>
      </w:r>
      <w:r w:rsidR="00063B95" w:rsidRPr="00B07173">
        <w:rPr>
          <w:sz w:val="20"/>
          <w:shd w:val="clear" w:color="auto" w:fill="FEFEFE"/>
        </w:rPr>
        <w:t>ů</w:t>
      </w:r>
      <w:r w:rsidR="00852BDB" w:rsidRPr="00B07173">
        <w:rPr>
          <w:rFonts w:cs="Segoe UI"/>
          <w:sz w:val="20"/>
          <w:shd w:val="clear" w:color="auto" w:fill="FEFEFE"/>
        </w:rPr>
        <w:t>vodního uměl</w:t>
      </w:r>
      <w:r w:rsidR="00063B95" w:rsidRPr="00B07173">
        <w:rPr>
          <w:rFonts w:cs="Segoe UI"/>
          <w:sz w:val="20"/>
          <w:shd w:val="clear" w:color="auto" w:fill="FEFEFE"/>
        </w:rPr>
        <w:t>é</w:t>
      </w:r>
      <w:r w:rsidR="00852BDB" w:rsidRPr="00B07173">
        <w:rPr>
          <w:rFonts w:cs="Segoe UI"/>
          <w:sz w:val="20"/>
          <w:shd w:val="clear" w:color="auto" w:fill="FEFEFE"/>
        </w:rPr>
        <w:t>ho osvětlení v</w:t>
      </w:r>
      <w:r w:rsidR="00B07173" w:rsidRPr="00B07173">
        <w:rPr>
          <w:rFonts w:cs="Segoe UI"/>
          <w:sz w:val="20"/>
          <w:shd w:val="clear" w:color="auto" w:fill="FEFEFE"/>
        </w:rPr>
        <w:t> p</w:t>
      </w:r>
      <w:r w:rsidR="00B07173" w:rsidRPr="00B07173">
        <w:rPr>
          <w:sz w:val="20"/>
          <w:shd w:val="clear" w:color="auto" w:fill="FEFEFE"/>
        </w:rPr>
        <w:t xml:space="preserve">řístupné části </w:t>
      </w:r>
      <w:r w:rsidR="00852BDB" w:rsidRPr="00B07173">
        <w:rPr>
          <w:rFonts w:cs="Segoe UI"/>
          <w:sz w:val="20"/>
          <w:shd w:val="clear" w:color="auto" w:fill="FEFEFE"/>
        </w:rPr>
        <w:t xml:space="preserve">krovu </w:t>
      </w:r>
      <w:r w:rsidRPr="00B07173">
        <w:rPr>
          <w:rFonts w:cs="Segoe UI"/>
          <w:sz w:val="20"/>
          <w:shd w:val="clear" w:color="auto" w:fill="FEFEFE"/>
        </w:rPr>
        <w:t xml:space="preserve">a </w:t>
      </w:r>
      <w:r w:rsidR="00852BDB" w:rsidRPr="00B07173">
        <w:rPr>
          <w:rFonts w:cs="Segoe UI"/>
          <w:sz w:val="20"/>
          <w:shd w:val="clear" w:color="auto" w:fill="FEFEFE"/>
        </w:rPr>
        <w:t xml:space="preserve">oprava </w:t>
      </w:r>
      <w:r w:rsidR="005C2223" w:rsidRPr="00B07173">
        <w:rPr>
          <w:rFonts w:cs="Segoe UI"/>
          <w:sz w:val="20"/>
          <w:shd w:val="clear" w:color="auto" w:fill="FEFEFE"/>
        </w:rPr>
        <w:t>bleskosvodu</w:t>
      </w:r>
      <w:r w:rsidRPr="00B07173">
        <w:rPr>
          <w:rFonts w:cs="Segoe UI"/>
          <w:sz w:val="20"/>
          <w:shd w:val="clear" w:color="auto" w:fill="FEFEFE"/>
        </w:rPr>
        <w:t>.</w:t>
      </w:r>
    </w:p>
    <w:p w:rsidR="008E0B57" w:rsidRPr="00A8334E" w:rsidRDefault="008E0B57" w:rsidP="00A8334E">
      <w:pPr>
        <w:rPr>
          <w:sz w:val="16"/>
          <w:szCs w:val="16"/>
          <w:shd w:val="clear" w:color="auto" w:fill="FEFEFE"/>
        </w:rPr>
      </w:pPr>
    </w:p>
    <w:p w:rsidR="00623554" w:rsidRPr="00516A1F" w:rsidRDefault="00623554" w:rsidP="00516A1F">
      <w:pPr>
        <w:rPr>
          <w:sz w:val="16"/>
          <w:szCs w:val="16"/>
        </w:rPr>
      </w:pPr>
    </w:p>
    <w:p w:rsidR="00A620B9" w:rsidRPr="000179D6" w:rsidRDefault="00776D2A" w:rsidP="008A065F">
      <w:pPr>
        <w:pStyle w:val="StylNadpis112bTunVlevo2cm"/>
        <w:ind w:left="142"/>
      </w:pPr>
      <w:r w:rsidRPr="00416578">
        <w:t>BEZBARIÉROVÉ VYUŽÍVÁNÍ STAVBY</w:t>
      </w:r>
    </w:p>
    <w:p w:rsidR="002E54AB" w:rsidRPr="00DD7D2A" w:rsidRDefault="002E54AB" w:rsidP="002E54AB">
      <w:pPr>
        <w:pStyle w:val="TEXT1"/>
        <w:ind w:left="142" w:firstLine="0"/>
        <w:rPr>
          <w:rFonts w:ascii="France" w:hAnsi="France"/>
          <w:color w:val="auto"/>
          <w:sz w:val="20"/>
        </w:rPr>
      </w:pPr>
      <w:r w:rsidRPr="000762B1">
        <w:rPr>
          <w:rFonts w:ascii="France" w:hAnsi="France"/>
          <w:color w:val="auto"/>
          <w:sz w:val="20"/>
        </w:rPr>
        <w:t xml:space="preserve">Navržená </w:t>
      </w:r>
      <w:r w:rsidR="00656017" w:rsidRPr="000762B1">
        <w:rPr>
          <w:rFonts w:ascii="France" w:hAnsi="France"/>
          <w:color w:val="auto"/>
          <w:sz w:val="20"/>
        </w:rPr>
        <w:t>oprava</w:t>
      </w:r>
      <w:r w:rsidRPr="000762B1">
        <w:rPr>
          <w:rFonts w:ascii="France" w:hAnsi="France"/>
          <w:color w:val="auto"/>
          <w:sz w:val="20"/>
        </w:rPr>
        <w:t xml:space="preserve"> </w:t>
      </w:r>
      <w:r w:rsidR="00DD7D2A" w:rsidRPr="000762B1">
        <w:rPr>
          <w:rFonts w:ascii="France" w:hAnsi="France"/>
          <w:color w:val="auto"/>
          <w:sz w:val="20"/>
        </w:rPr>
        <w:t xml:space="preserve">střech </w:t>
      </w:r>
      <w:r w:rsidRPr="000762B1">
        <w:rPr>
          <w:rFonts w:ascii="France" w:hAnsi="France"/>
          <w:color w:val="auto"/>
          <w:sz w:val="20"/>
        </w:rPr>
        <w:t xml:space="preserve">je navržena v souladu s vyhláškou </w:t>
      </w:r>
      <w:r w:rsidRPr="000762B1">
        <w:rPr>
          <w:rFonts w:ascii="France" w:hAnsi="France" w:cs="Cambria"/>
          <w:color w:val="auto"/>
          <w:sz w:val="20"/>
        </w:rPr>
        <w:t>č</w:t>
      </w:r>
      <w:r w:rsidRPr="000762B1">
        <w:rPr>
          <w:rFonts w:ascii="France" w:hAnsi="France"/>
          <w:color w:val="auto"/>
          <w:sz w:val="20"/>
        </w:rPr>
        <w:t>.389/2009Sb</w:t>
      </w:r>
      <w:r w:rsidRPr="00DD7D2A">
        <w:rPr>
          <w:rFonts w:ascii="France" w:hAnsi="France"/>
          <w:color w:val="auto"/>
          <w:sz w:val="20"/>
        </w:rPr>
        <w:t>.</w:t>
      </w:r>
    </w:p>
    <w:p w:rsidR="002E54AB" w:rsidRPr="00656017" w:rsidRDefault="00DA5893" w:rsidP="002E54AB">
      <w:pPr>
        <w:pStyle w:val="TEXT1"/>
        <w:ind w:left="142" w:firstLine="0"/>
        <w:rPr>
          <w:rFonts w:ascii="France" w:hAnsi="France"/>
          <w:color w:val="auto"/>
          <w:sz w:val="20"/>
        </w:rPr>
      </w:pPr>
      <w:r w:rsidRPr="00656017">
        <w:rPr>
          <w:rFonts w:ascii="France" w:hAnsi="France" w:cs="France"/>
          <w:sz w:val="20"/>
        </w:rPr>
        <w:t>Navrhované stavební práce spojené s opravou st</w:t>
      </w:r>
      <w:r w:rsidRPr="00656017">
        <w:rPr>
          <w:rFonts w:ascii="France" w:hAnsi="France" w:cs="Cambria"/>
          <w:sz w:val="20"/>
        </w:rPr>
        <w:t>ř</w:t>
      </w:r>
      <w:r w:rsidRPr="00656017">
        <w:rPr>
          <w:rFonts w:ascii="France" w:hAnsi="France" w:cs="France"/>
          <w:sz w:val="20"/>
        </w:rPr>
        <w:t>ešní konstrukce nezasahují a nem</w:t>
      </w:r>
      <w:r w:rsidRPr="00656017">
        <w:rPr>
          <w:rFonts w:ascii="France" w:hAnsi="France" w:cs="Cambria"/>
          <w:sz w:val="20"/>
        </w:rPr>
        <w:t>ě</w:t>
      </w:r>
      <w:r w:rsidRPr="00656017">
        <w:rPr>
          <w:rFonts w:ascii="France" w:hAnsi="France" w:cs="France"/>
          <w:sz w:val="20"/>
        </w:rPr>
        <w:t xml:space="preserve">ní stávající bezbariérové </w:t>
      </w:r>
      <w:r w:rsidRPr="00656017">
        <w:rPr>
          <w:rFonts w:ascii="France" w:hAnsi="France" w:cs="Cambria"/>
          <w:sz w:val="20"/>
        </w:rPr>
        <w:t>ř</w:t>
      </w:r>
      <w:r w:rsidRPr="00656017">
        <w:rPr>
          <w:rFonts w:ascii="France" w:hAnsi="France" w:cs="France"/>
          <w:sz w:val="20"/>
        </w:rPr>
        <w:t>ešení objektu</w:t>
      </w:r>
      <w:r w:rsidR="002E54AB" w:rsidRPr="00656017">
        <w:rPr>
          <w:rFonts w:ascii="France" w:hAnsi="France"/>
          <w:color w:val="auto"/>
          <w:sz w:val="20"/>
        </w:rPr>
        <w:t>.</w:t>
      </w:r>
    </w:p>
    <w:p w:rsidR="00A620B9" w:rsidRPr="00516A1F" w:rsidRDefault="00A620B9" w:rsidP="00516A1F">
      <w:pPr>
        <w:rPr>
          <w:sz w:val="16"/>
          <w:szCs w:val="16"/>
        </w:rPr>
      </w:pPr>
    </w:p>
    <w:p w:rsidR="00A620B9" w:rsidRPr="00C53EC6" w:rsidRDefault="00A620B9" w:rsidP="008A065F">
      <w:pPr>
        <w:pStyle w:val="Prosttext"/>
        <w:ind w:left="142"/>
        <w:jc w:val="both"/>
        <w:rPr>
          <w:rFonts w:ascii="France" w:hAnsi="France" w:cs="France"/>
          <w:b/>
          <w:bCs/>
          <w:sz w:val="24"/>
          <w:szCs w:val="24"/>
        </w:rPr>
      </w:pPr>
      <w:r w:rsidRPr="00C53EC6">
        <w:rPr>
          <w:rFonts w:ascii="France" w:hAnsi="France" w:cs="France"/>
          <w:b/>
          <w:bCs/>
          <w:sz w:val="24"/>
          <w:szCs w:val="24"/>
        </w:rPr>
        <w:t>TECHNICKÉ A KONSTRUK</w:t>
      </w:r>
      <w:r w:rsidRPr="00C53EC6">
        <w:rPr>
          <w:rFonts w:ascii="Cambria" w:hAnsi="Cambria" w:cs="Cambria"/>
          <w:b/>
          <w:bCs/>
          <w:sz w:val="24"/>
          <w:szCs w:val="24"/>
        </w:rPr>
        <w:t>Č</w:t>
      </w:r>
      <w:r w:rsidRPr="00C53EC6">
        <w:rPr>
          <w:rFonts w:ascii="France" w:hAnsi="France" w:cs="France CE"/>
          <w:b/>
          <w:bCs/>
          <w:sz w:val="24"/>
          <w:szCs w:val="24"/>
        </w:rPr>
        <w:t xml:space="preserve">NÍ </w:t>
      </w:r>
      <w:r w:rsidRPr="00C53EC6">
        <w:rPr>
          <w:rFonts w:ascii="Cambria" w:hAnsi="Cambria" w:cs="Cambria"/>
          <w:b/>
          <w:bCs/>
          <w:sz w:val="24"/>
          <w:szCs w:val="24"/>
        </w:rPr>
        <w:t>Ř</w:t>
      </w:r>
      <w:r w:rsidRPr="00C53EC6">
        <w:rPr>
          <w:rFonts w:ascii="France" w:hAnsi="France" w:cs="France CE"/>
          <w:b/>
          <w:bCs/>
          <w:sz w:val="24"/>
          <w:szCs w:val="24"/>
        </w:rPr>
        <w:t>EŠENÍ O</w:t>
      </w:r>
      <w:r w:rsidRPr="00C53EC6">
        <w:rPr>
          <w:rFonts w:ascii="France" w:hAnsi="France" w:cs="France"/>
          <w:b/>
          <w:bCs/>
          <w:sz w:val="24"/>
          <w:szCs w:val="24"/>
        </w:rPr>
        <w:t>BJEKTU</w:t>
      </w:r>
    </w:p>
    <w:p w:rsidR="00A620B9" w:rsidRPr="00FA23CA" w:rsidRDefault="00A620B9" w:rsidP="008A065F">
      <w:pPr>
        <w:pStyle w:val="Prosttext"/>
        <w:ind w:left="142"/>
        <w:jc w:val="both"/>
        <w:rPr>
          <w:rFonts w:ascii="France" w:hAnsi="France" w:cs="France"/>
          <w:sz w:val="10"/>
          <w:szCs w:val="10"/>
        </w:rPr>
      </w:pPr>
    </w:p>
    <w:p w:rsidR="00A620B9" w:rsidRPr="00416578" w:rsidRDefault="00A620B9" w:rsidP="008A065F">
      <w:pPr>
        <w:pStyle w:val="Prosttext"/>
        <w:ind w:left="142"/>
        <w:jc w:val="both"/>
        <w:rPr>
          <w:rFonts w:ascii="France" w:hAnsi="France" w:cs="France"/>
          <w:sz w:val="24"/>
          <w:szCs w:val="24"/>
        </w:rPr>
      </w:pPr>
      <w:r w:rsidRPr="00416578">
        <w:rPr>
          <w:rFonts w:ascii="France" w:hAnsi="France" w:cs="France"/>
          <w:sz w:val="24"/>
          <w:szCs w:val="24"/>
        </w:rPr>
        <w:t>BOURACÍ PRÁCE</w:t>
      </w:r>
    </w:p>
    <w:p w:rsidR="00B147B0" w:rsidRPr="00FA0ABF" w:rsidRDefault="00B147B0" w:rsidP="00FA0ABF">
      <w:pPr>
        <w:pStyle w:val="StylFrance11bZarovnatdoblokuPrvndek2cmPed"/>
        <w:ind w:left="142" w:right="0" w:firstLine="0"/>
        <w:rPr>
          <w:rFonts w:cs="Cambria"/>
          <w:sz w:val="20"/>
          <w:szCs w:val="20"/>
        </w:rPr>
      </w:pPr>
      <w:r w:rsidRPr="00FA0ABF">
        <w:rPr>
          <w:rFonts w:cs="Cambria"/>
          <w:sz w:val="20"/>
          <w:szCs w:val="20"/>
        </w:rPr>
        <w:t>Dojde k rozebrání:</w:t>
      </w:r>
    </w:p>
    <w:p w:rsidR="00B147B0" w:rsidRPr="00C9704B" w:rsidRDefault="00B147B0" w:rsidP="00DD492D">
      <w:pPr>
        <w:pStyle w:val="StylFrance11bZarovnatdoblokuPrvndek2cmPed"/>
        <w:ind w:left="142" w:right="0" w:firstLine="0"/>
        <w:rPr>
          <w:sz w:val="20"/>
          <w:szCs w:val="20"/>
        </w:rPr>
      </w:pPr>
      <w:r w:rsidRPr="00C9704B">
        <w:rPr>
          <w:rFonts w:cs="Cambria"/>
          <w:sz w:val="20"/>
          <w:szCs w:val="20"/>
        </w:rPr>
        <w:t xml:space="preserve">- </w:t>
      </w:r>
      <w:r w:rsidR="00DD492D" w:rsidRPr="00C9704B">
        <w:rPr>
          <w:rFonts w:cs="Cambria"/>
          <w:sz w:val="20"/>
          <w:szCs w:val="20"/>
        </w:rPr>
        <w:t>narušené st</w:t>
      </w:r>
      <w:r w:rsidR="00DD492D" w:rsidRPr="00C9704B">
        <w:rPr>
          <w:rFonts w:ascii="Cambria" w:hAnsi="Cambria" w:cs="Cambria"/>
          <w:sz w:val="20"/>
          <w:szCs w:val="20"/>
        </w:rPr>
        <w:t>ř</w:t>
      </w:r>
      <w:r w:rsidR="00DD492D" w:rsidRPr="00C9704B">
        <w:rPr>
          <w:sz w:val="20"/>
          <w:szCs w:val="20"/>
        </w:rPr>
        <w:t>e</w:t>
      </w:r>
      <w:r w:rsidR="00DD492D" w:rsidRPr="00C9704B">
        <w:rPr>
          <w:rFonts w:cs="France"/>
          <w:sz w:val="20"/>
          <w:szCs w:val="20"/>
        </w:rPr>
        <w:t>š</w:t>
      </w:r>
      <w:r w:rsidR="00DD492D" w:rsidRPr="00C9704B">
        <w:rPr>
          <w:sz w:val="20"/>
          <w:szCs w:val="20"/>
        </w:rPr>
        <w:t>n</w:t>
      </w:r>
      <w:r w:rsidR="00DD492D" w:rsidRPr="00C9704B">
        <w:rPr>
          <w:rFonts w:cs="France"/>
          <w:sz w:val="20"/>
          <w:szCs w:val="20"/>
        </w:rPr>
        <w:t>í</w:t>
      </w:r>
      <w:r w:rsidR="00DD492D" w:rsidRPr="00C9704B">
        <w:rPr>
          <w:sz w:val="20"/>
          <w:szCs w:val="20"/>
        </w:rPr>
        <w:t xml:space="preserve"> krytiny</w:t>
      </w:r>
      <w:r w:rsidR="00526E57" w:rsidRPr="00C9704B">
        <w:rPr>
          <w:sz w:val="20"/>
          <w:szCs w:val="20"/>
        </w:rPr>
        <w:t xml:space="preserve"> a </w:t>
      </w:r>
      <w:r w:rsidR="00DD492D" w:rsidRPr="00C9704B">
        <w:rPr>
          <w:sz w:val="20"/>
          <w:szCs w:val="20"/>
        </w:rPr>
        <w:t>bedn</w:t>
      </w:r>
      <w:r w:rsidR="00DD492D" w:rsidRPr="00C9704B">
        <w:rPr>
          <w:rFonts w:ascii="Cambria" w:hAnsi="Cambria" w:cs="Cambria"/>
          <w:sz w:val="20"/>
          <w:szCs w:val="20"/>
        </w:rPr>
        <w:t>ě</w:t>
      </w:r>
      <w:r w:rsidR="00DD492D" w:rsidRPr="00C9704B">
        <w:rPr>
          <w:sz w:val="20"/>
          <w:szCs w:val="20"/>
        </w:rPr>
        <w:t>n</w:t>
      </w:r>
      <w:r w:rsidR="00DD492D" w:rsidRPr="00C9704B">
        <w:rPr>
          <w:rFonts w:cs="France"/>
          <w:sz w:val="20"/>
          <w:szCs w:val="20"/>
        </w:rPr>
        <w:t>í</w:t>
      </w:r>
      <w:r w:rsidR="00DD492D" w:rsidRPr="00C9704B">
        <w:rPr>
          <w:sz w:val="20"/>
          <w:szCs w:val="20"/>
        </w:rPr>
        <w:t xml:space="preserve"> </w:t>
      </w:r>
    </w:p>
    <w:p w:rsidR="00526E57" w:rsidRPr="00C9704B" w:rsidRDefault="00526E57" w:rsidP="00DD492D">
      <w:pPr>
        <w:pStyle w:val="StylFrance11bZarovnatdoblokuPrvndek2cmPed"/>
        <w:ind w:left="142" w:right="0" w:firstLine="0"/>
        <w:rPr>
          <w:sz w:val="20"/>
          <w:szCs w:val="20"/>
        </w:rPr>
      </w:pPr>
      <w:r w:rsidRPr="00C9704B">
        <w:rPr>
          <w:sz w:val="20"/>
          <w:szCs w:val="20"/>
        </w:rPr>
        <w:t xml:space="preserve">- narušené </w:t>
      </w:r>
      <w:r w:rsidRPr="00C9704B">
        <w:rPr>
          <w:rFonts w:ascii="Cambria" w:hAnsi="Cambria" w:cs="Cambria"/>
          <w:sz w:val="20"/>
          <w:szCs w:val="20"/>
        </w:rPr>
        <w:t>č</w:t>
      </w:r>
      <w:r w:rsidRPr="00C9704B">
        <w:rPr>
          <w:rFonts w:cs="France"/>
          <w:sz w:val="20"/>
          <w:szCs w:val="20"/>
        </w:rPr>
        <w:t>á</w:t>
      </w:r>
      <w:r w:rsidRPr="00C9704B">
        <w:rPr>
          <w:sz w:val="20"/>
          <w:szCs w:val="20"/>
        </w:rPr>
        <w:t>sti p</w:t>
      </w:r>
      <w:r w:rsidRPr="00C9704B">
        <w:rPr>
          <w:rFonts w:ascii="Cambria" w:hAnsi="Cambria" w:cs="Cambria"/>
          <w:sz w:val="20"/>
          <w:szCs w:val="20"/>
        </w:rPr>
        <w:t>ů</w:t>
      </w:r>
      <w:r w:rsidRPr="00C9704B">
        <w:rPr>
          <w:sz w:val="20"/>
          <w:szCs w:val="20"/>
        </w:rPr>
        <w:t>vodn</w:t>
      </w:r>
      <w:r w:rsidRPr="00C9704B">
        <w:rPr>
          <w:rFonts w:cs="France"/>
          <w:sz w:val="20"/>
          <w:szCs w:val="20"/>
        </w:rPr>
        <w:t>í</w:t>
      </w:r>
      <w:r w:rsidRPr="00C9704B">
        <w:rPr>
          <w:sz w:val="20"/>
          <w:szCs w:val="20"/>
        </w:rPr>
        <w:t>ho d</w:t>
      </w:r>
      <w:r w:rsidRPr="00C9704B">
        <w:rPr>
          <w:rFonts w:ascii="Cambria" w:hAnsi="Cambria" w:cs="Cambria"/>
          <w:sz w:val="20"/>
          <w:szCs w:val="20"/>
        </w:rPr>
        <w:t>ř</w:t>
      </w:r>
      <w:r w:rsidRPr="00C9704B">
        <w:rPr>
          <w:sz w:val="20"/>
          <w:szCs w:val="20"/>
        </w:rPr>
        <w:t>ev</w:t>
      </w:r>
      <w:r w:rsidRPr="00C9704B">
        <w:rPr>
          <w:rFonts w:ascii="Cambria" w:hAnsi="Cambria" w:cs="Cambria"/>
          <w:sz w:val="20"/>
          <w:szCs w:val="20"/>
        </w:rPr>
        <w:t>ě</w:t>
      </w:r>
      <w:r w:rsidRPr="00C9704B">
        <w:rPr>
          <w:sz w:val="20"/>
          <w:szCs w:val="20"/>
        </w:rPr>
        <w:t>n</w:t>
      </w:r>
      <w:r w:rsidRPr="00C9704B">
        <w:rPr>
          <w:rFonts w:cs="France"/>
          <w:sz w:val="20"/>
          <w:szCs w:val="20"/>
        </w:rPr>
        <w:t>é</w:t>
      </w:r>
      <w:r w:rsidRPr="00C9704B">
        <w:rPr>
          <w:sz w:val="20"/>
          <w:szCs w:val="20"/>
        </w:rPr>
        <w:t>ho podbití</w:t>
      </w:r>
    </w:p>
    <w:p w:rsidR="00B147B0" w:rsidRPr="00C9704B" w:rsidRDefault="00B147B0" w:rsidP="00FA0ABF">
      <w:pPr>
        <w:pStyle w:val="StylFrance11bZarovnatdoblokuPrvndek2cmPed"/>
        <w:ind w:left="142" w:right="0" w:firstLine="0"/>
        <w:rPr>
          <w:rFonts w:cs="Cambria"/>
          <w:sz w:val="20"/>
          <w:szCs w:val="20"/>
        </w:rPr>
      </w:pPr>
      <w:r w:rsidRPr="00C9704B">
        <w:rPr>
          <w:rFonts w:cs="Cambria"/>
          <w:sz w:val="20"/>
          <w:szCs w:val="20"/>
        </w:rPr>
        <w:t>- p</w:t>
      </w:r>
      <w:r w:rsidRPr="00C9704B">
        <w:rPr>
          <w:rFonts w:ascii="Cambria" w:hAnsi="Cambria" w:cs="Cambria"/>
          <w:sz w:val="20"/>
          <w:szCs w:val="20"/>
        </w:rPr>
        <w:t>ů</w:t>
      </w:r>
      <w:r w:rsidRPr="00C9704B">
        <w:rPr>
          <w:rFonts w:cs="Cambria"/>
          <w:sz w:val="20"/>
          <w:szCs w:val="20"/>
        </w:rPr>
        <w:t>vodn</w:t>
      </w:r>
      <w:r w:rsidRPr="00C9704B">
        <w:rPr>
          <w:rFonts w:cs="France"/>
          <w:sz w:val="20"/>
          <w:szCs w:val="20"/>
        </w:rPr>
        <w:t>í</w:t>
      </w:r>
      <w:r w:rsidRPr="00C9704B">
        <w:rPr>
          <w:rFonts w:cs="Cambria"/>
          <w:sz w:val="20"/>
          <w:szCs w:val="20"/>
        </w:rPr>
        <w:t xml:space="preserve"> soustavy bleskosvodu</w:t>
      </w:r>
    </w:p>
    <w:p w:rsidR="006857E3" w:rsidRPr="00516A1F" w:rsidRDefault="006857E3" w:rsidP="00516A1F">
      <w:pPr>
        <w:rPr>
          <w:sz w:val="16"/>
          <w:szCs w:val="16"/>
        </w:rPr>
      </w:pPr>
    </w:p>
    <w:p w:rsidR="00B147B0" w:rsidRPr="00FA0ABF" w:rsidRDefault="00B147B0" w:rsidP="00FA0ABF">
      <w:pPr>
        <w:pStyle w:val="StylFrance11bZarovnatdoblokuPrvndek2cmPed"/>
        <w:ind w:left="142" w:right="0" w:firstLine="0"/>
        <w:rPr>
          <w:rFonts w:cs="Cambria"/>
          <w:sz w:val="20"/>
          <w:szCs w:val="20"/>
        </w:rPr>
      </w:pPr>
      <w:r w:rsidRPr="00FA0ABF">
        <w:rPr>
          <w:rFonts w:cs="Cambria"/>
          <w:sz w:val="20"/>
          <w:szCs w:val="20"/>
        </w:rPr>
        <w:t>Dojde k</w:t>
      </w:r>
      <w:r w:rsidR="00462D5F">
        <w:rPr>
          <w:rFonts w:cs="Cambria"/>
          <w:sz w:val="20"/>
          <w:szCs w:val="20"/>
        </w:rPr>
        <w:t xml:space="preserve"> šetrné </w:t>
      </w:r>
      <w:r w:rsidRPr="00FA0ABF">
        <w:rPr>
          <w:rFonts w:cs="Cambria"/>
          <w:sz w:val="20"/>
          <w:szCs w:val="20"/>
        </w:rPr>
        <w:t>demontáži:</w:t>
      </w:r>
    </w:p>
    <w:p w:rsidR="00B147B0" w:rsidRDefault="00B147B0" w:rsidP="00FA0ABF">
      <w:pPr>
        <w:pStyle w:val="StylFrance11bZarovnatdoblokuPrvndek2cmPed"/>
        <w:ind w:left="142" w:right="0" w:firstLine="0"/>
        <w:rPr>
          <w:rFonts w:cs="Cambria"/>
          <w:sz w:val="20"/>
          <w:szCs w:val="20"/>
        </w:rPr>
      </w:pPr>
      <w:r w:rsidRPr="00656017">
        <w:rPr>
          <w:rFonts w:cs="Cambria"/>
          <w:sz w:val="20"/>
          <w:szCs w:val="20"/>
        </w:rPr>
        <w:t xml:space="preserve">- všech stávajících klempířských prvků (oplechování, lemování, soustavy pro odvodnění střech) </w:t>
      </w:r>
    </w:p>
    <w:p w:rsidR="00462D5F" w:rsidRDefault="00526E57" w:rsidP="00462D5F">
      <w:pPr>
        <w:pStyle w:val="StylFrance11bZarovnatdoblokuPrvndek2cmPed"/>
        <w:ind w:left="142" w:right="0" w:firstLine="0"/>
        <w:rPr>
          <w:rFonts w:ascii="Cambria" w:hAnsi="Cambria" w:cs="Cambria"/>
          <w:sz w:val="20"/>
          <w:szCs w:val="20"/>
        </w:rPr>
      </w:pPr>
      <w:r>
        <w:rPr>
          <w:rFonts w:cs="Cambria"/>
          <w:sz w:val="20"/>
          <w:szCs w:val="20"/>
        </w:rPr>
        <w:t xml:space="preserve">- </w:t>
      </w:r>
      <w:r w:rsidR="00C50128" w:rsidRPr="00C50128">
        <w:rPr>
          <w:rFonts w:cs="Cambria"/>
          <w:sz w:val="20"/>
          <w:szCs w:val="20"/>
        </w:rPr>
        <w:t>stávající</w:t>
      </w:r>
      <w:r w:rsidR="00462D5F">
        <w:rPr>
          <w:rFonts w:cs="Cambria"/>
          <w:sz w:val="20"/>
          <w:szCs w:val="20"/>
        </w:rPr>
        <w:t>ch</w:t>
      </w:r>
      <w:r w:rsidR="00C50128" w:rsidRPr="00C50128">
        <w:rPr>
          <w:rFonts w:cs="Cambria"/>
          <w:sz w:val="20"/>
          <w:szCs w:val="20"/>
        </w:rPr>
        <w:t xml:space="preserve"> st</w:t>
      </w:r>
      <w:r w:rsidR="00C50128" w:rsidRPr="00C50128">
        <w:rPr>
          <w:rFonts w:ascii="Cambria" w:hAnsi="Cambria" w:cs="Cambria"/>
          <w:sz w:val="20"/>
          <w:szCs w:val="20"/>
        </w:rPr>
        <w:t>ř</w:t>
      </w:r>
      <w:r w:rsidR="00C50128" w:rsidRPr="00C50128">
        <w:rPr>
          <w:rFonts w:cs="Cambria"/>
          <w:sz w:val="20"/>
          <w:szCs w:val="20"/>
        </w:rPr>
        <w:t>e</w:t>
      </w:r>
      <w:r w:rsidR="00C50128" w:rsidRPr="00C50128">
        <w:rPr>
          <w:rFonts w:cs="France"/>
          <w:sz w:val="20"/>
          <w:szCs w:val="20"/>
        </w:rPr>
        <w:t>š</w:t>
      </w:r>
      <w:r w:rsidR="00C50128" w:rsidRPr="00C50128">
        <w:rPr>
          <w:rFonts w:cs="Cambria"/>
          <w:sz w:val="20"/>
          <w:szCs w:val="20"/>
        </w:rPr>
        <w:t>n</w:t>
      </w:r>
      <w:r w:rsidR="00C50128" w:rsidRPr="00C50128">
        <w:rPr>
          <w:rFonts w:cs="France"/>
          <w:sz w:val="20"/>
          <w:szCs w:val="20"/>
        </w:rPr>
        <w:t>í</w:t>
      </w:r>
      <w:r w:rsidR="00462D5F">
        <w:rPr>
          <w:rFonts w:cs="France"/>
          <w:sz w:val="20"/>
          <w:szCs w:val="20"/>
        </w:rPr>
        <w:t>ch</w:t>
      </w:r>
      <w:r w:rsidR="00C50128" w:rsidRPr="00C50128">
        <w:rPr>
          <w:rFonts w:cs="Cambria"/>
          <w:sz w:val="20"/>
          <w:szCs w:val="20"/>
        </w:rPr>
        <w:t xml:space="preserve"> zachyta</w:t>
      </w:r>
      <w:r w:rsidR="00C50128" w:rsidRPr="00C50128">
        <w:rPr>
          <w:rFonts w:ascii="Cambria" w:hAnsi="Cambria" w:cs="Cambria"/>
          <w:sz w:val="20"/>
          <w:szCs w:val="20"/>
        </w:rPr>
        <w:t>č</w:t>
      </w:r>
      <w:r w:rsidR="00462D5F">
        <w:rPr>
          <w:rFonts w:ascii="Cambria" w:hAnsi="Cambria" w:cs="Cambria"/>
          <w:sz w:val="20"/>
          <w:szCs w:val="20"/>
        </w:rPr>
        <w:t>ů</w:t>
      </w:r>
    </w:p>
    <w:p w:rsidR="0016689C" w:rsidRDefault="0016689C" w:rsidP="00462D5F">
      <w:pPr>
        <w:pStyle w:val="StylFrance11bZarovnatdoblokuPrvndek2cmPed"/>
        <w:ind w:left="142" w:right="0" w:firstLine="0"/>
        <w:rPr>
          <w:rFonts w:cs="Cambria"/>
          <w:sz w:val="20"/>
          <w:szCs w:val="20"/>
        </w:rPr>
      </w:pPr>
      <w:r>
        <w:rPr>
          <w:rFonts w:ascii="Cambria" w:hAnsi="Cambria" w:cs="Cambria"/>
          <w:sz w:val="20"/>
          <w:szCs w:val="20"/>
        </w:rPr>
        <w:t xml:space="preserve">- </w:t>
      </w:r>
      <w:r w:rsidRPr="0016689C">
        <w:rPr>
          <w:rFonts w:cs="Cambria"/>
          <w:sz w:val="20"/>
          <w:szCs w:val="20"/>
        </w:rPr>
        <w:t>stávajících klimatiza</w:t>
      </w:r>
      <w:r w:rsidRPr="0016689C">
        <w:rPr>
          <w:rFonts w:ascii="Cambria" w:hAnsi="Cambria" w:cs="Cambria"/>
          <w:sz w:val="20"/>
          <w:szCs w:val="20"/>
        </w:rPr>
        <w:t>č</w:t>
      </w:r>
      <w:r w:rsidRPr="0016689C">
        <w:rPr>
          <w:rFonts w:cs="Cambria"/>
          <w:sz w:val="20"/>
          <w:szCs w:val="20"/>
        </w:rPr>
        <w:t>n</w:t>
      </w:r>
      <w:r w:rsidRPr="0016689C">
        <w:rPr>
          <w:rFonts w:cs="France"/>
          <w:sz w:val="20"/>
          <w:szCs w:val="20"/>
        </w:rPr>
        <w:t>í</w:t>
      </w:r>
      <w:r w:rsidR="00516A1F">
        <w:rPr>
          <w:rFonts w:cs="Cambria"/>
          <w:sz w:val="20"/>
          <w:szCs w:val="20"/>
        </w:rPr>
        <w:t>ch jednotek na</w:t>
      </w:r>
      <w:r w:rsidRPr="0016689C">
        <w:rPr>
          <w:rFonts w:cs="Cambria"/>
          <w:sz w:val="20"/>
          <w:szCs w:val="20"/>
        </w:rPr>
        <w:t xml:space="preserve"> st</w:t>
      </w:r>
      <w:r w:rsidRPr="0016689C">
        <w:rPr>
          <w:rFonts w:ascii="Cambria" w:hAnsi="Cambria" w:cs="Cambria"/>
          <w:sz w:val="20"/>
          <w:szCs w:val="20"/>
        </w:rPr>
        <w:t>ř</w:t>
      </w:r>
      <w:r w:rsidRPr="0016689C">
        <w:rPr>
          <w:rFonts w:cs="Cambria"/>
          <w:sz w:val="20"/>
          <w:szCs w:val="20"/>
        </w:rPr>
        <w:t>e</w:t>
      </w:r>
      <w:r w:rsidRPr="0016689C">
        <w:rPr>
          <w:rFonts w:cs="France"/>
          <w:sz w:val="20"/>
          <w:szCs w:val="20"/>
        </w:rPr>
        <w:t>š</w:t>
      </w:r>
      <w:r w:rsidRPr="0016689C">
        <w:rPr>
          <w:rFonts w:cs="Cambria"/>
          <w:sz w:val="20"/>
          <w:szCs w:val="20"/>
        </w:rPr>
        <w:t>n</w:t>
      </w:r>
      <w:r w:rsidRPr="0016689C">
        <w:rPr>
          <w:rFonts w:cs="France"/>
          <w:sz w:val="20"/>
          <w:szCs w:val="20"/>
        </w:rPr>
        <w:t>í</w:t>
      </w:r>
      <w:r w:rsidRPr="0016689C">
        <w:rPr>
          <w:rFonts w:cs="Cambria"/>
          <w:sz w:val="20"/>
          <w:szCs w:val="20"/>
        </w:rPr>
        <w:t>m pl</w:t>
      </w:r>
      <w:r w:rsidRPr="0016689C">
        <w:rPr>
          <w:rFonts w:cs="France"/>
          <w:sz w:val="20"/>
          <w:szCs w:val="20"/>
        </w:rPr>
        <w:t>áš</w:t>
      </w:r>
      <w:r w:rsidRPr="0016689C">
        <w:rPr>
          <w:rFonts w:cs="Cambria"/>
          <w:sz w:val="20"/>
          <w:szCs w:val="20"/>
        </w:rPr>
        <w:t>ti</w:t>
      </w:r>
    </w:p>
    <w:p w:rsidR="001045AC" w:rsidRDefault="001045AC" w:rsidP="00462D5F">
      <w:pPr>
        <w:pStyle w:val="StylFrance11bZarovnatdoblokuPrvndek2cmPed"/>
        <w:ind w:left="142" w:right="0" w:firstLine="0"/>
        <w:rPr>
          <w:rFonts w:cs="Cambria"/>
          <w:sz w:val="20"/>
          <w:szCs w:val="20"/>
        </w:rPr>
      </w:pPr>
      <w:r>
        <w:rPr>
          <w:rFonts w:cs="Cambria"/>
          <w:sz w:val="20"/>
          <w:szCs w:val="20"/>
        </w:rPr>
        <w:t xml:space="preserve">- </w:t>
      </w:r>
      <w:r w:rsidRPr="001045AC">
        <w:rPr>
          <w:rFonts w:cs="Cambria"/>
          <w:sz w:val="20"/>
          <w:szCs w:val="20"/>
        </w:rPr>
        <w:t>nefunk</w:t>
      </w:r>
      <w:r w:rsidRPr="001045AC">
        <w:rPr>
          <w:rFonts w:ascii="Cambria" w:hAnsi="Cambria" w:cs="Cambria"/>
          <w:sz w:val="20"/>
          <w:szCs w:val="20"/>
        </w:rPr>
        <w:t>č</w:t>
      </w:r>
      <w:r w:rsidRPr="001045AC">
        <w:rPr>
          <w:rFonts w:cs="Cambria"/>
          <w:sz w:val="20"/>
          <w:szCs w:val="20"/>
        </w:rPr>
        <w:t>n</w:t>
      </w:r>
      <w:r w:rsidRPr="001045AC">
        <w:rPr>
          <w:rFonts w:cs="France"/>
          <w:sz w:val="20"/>
          <w:szCs w:val="20"/>
        </w:rPr>
        <w:t>í</w:t>
      </w:r>
      <w:r w:rsidRPr="001045AC">
        <w:rPr>
          <w:rFonts w:cs="Cambria"/>
          <w:sz w:val="20"/>
          <w:szCs w:val="20"/>
        </w:rPr>
        <w:t>ho ocelov</w:t>
      </w:r>
      <w:r w:rsidRPr="001045AC">
        <w:rPr>
          <w:rFonts w:cs="France"/>
          <w:sz w:val="20"/>
          <w:szCs w:val="20"/>
        </w:rPr>
        <w:t>é</w:t>
      </w:r>
      <w:r w:rsidRPr="001045AC">
        <w:rPr>
          <w:rFonts w:cs="Cambria"/>
          <w:sz w:val="20"/>
          <w:szCs w:val="20"/>
        </w:rPr>
        <w:t>ho sto</w:t>
      </w:r>
      <w:r w:rsidRPr="001045AC">
        <w:rPr>
          <w:rFonts w:cs="France"/>
          <w:sz w:val="20"/>
          <w:szCs w:val="20"/>
        </w:rPr>
        <w:t>žá</w:t>
      </w:r>
      <w:r w:rsidRPr="001045AC">
        <w:rPr>
          <w:rFonts w:cs="Cambria"/>
          <w:sz w:val="20"/>
          <w:szCs w:val="20"/>
        </w:rPr>
        <w:t>ru</w:t>
      </w:r>
    </w:p>
    <w:p w:rsidR="00475E41" w:rsidRPr="00475E41" w:rsidRDefault="00475E41" w:rsidP="00462D5F">
      <w:pPr>
        <w:pStyle w:val="StylFrance11bZarovnatdoblokuPrvndek2cmPed"/>
        <w:ind w:left="142" w:right="0" w:firstLine="0"/>
        <w:rPr>
          <w:rFonts w:cs="Cambria"/>
          <w:sz w:val="20"/>
          <w:szCs w:val="20"/>
        </w:rPr>
      </w:pPr>
      <w:r>
        <w:rPr>
          <w:rFonts w:cs="Cambria"/>
          <w:sz w:val="20"/>
          <w:szCs w:val="20"/>
        </w:rPr>
        <w:t xml:space="preserve">- </w:t>
      </w:r>
      <w:r w:rsidRPr="00475E41">
        <w:rPr>
          <w:rFonts w:cs="Cambria"/>
          <w:sz w:val="20"/>
          <w:szCs w:val="20"/>
        </w:rPr>
        <w:t>hlavic a komínk</w:t>
      </w:r>
      <w:r w:rsidRPr="00475E41">
        <w:rPr>
          <w:rFonts w:ascii="Cambria" w:hAnsi="Cambria" w:cs="Cambria"/>
          <w:sz w:val="20"/>
          <w:szCs w:val="20"/>
        </w:rPr>
        <w:t>ů</w:t>
      </w:r>
      <w:r w:rsidRPr="00475E41">
        <w:rPr>
          <w:rFonts w:cs="Cambria"/>
          <w:sz w:val="20"/>
          <w:szCs w:val="20"/>
        </w:rPr>
        <w:t xml:space="preserve"> VZT</w:t>
      </w:r>
      <w:r w:rsidR="004E060A">
        <w:rPr>
          <w:rFonts w:cs="Cambria"/>
          <w:sz w:val="20"/>
          <w:szCs w:val="20"/>
        </w:rPr>
        <w:t>, ZTI</w:t>
      </w:r>
    </w:p>
    <w:p w:rsidR="00462D5F" w:rsidRDefault="00462D5F" w:rsidP="00462D5F">
      <w:pPr>
        <w:pStyle w:val="StylFrance11bZarovnatdoblokuPrvndek2cmPed"/>
        <w:ind w:left="142" w:right="0" w:firstLine="0"/>
        <w:rPr>
          <w:rFonts w:cs="Cambria"/>
          <w:sz w:val="20"/>
          <w:szCs w:val="20"/>
        </w:rPr>
      </w:pPr>
    </w:p>
    <w:p w:rsidR="00B147B0" w:rsidRPr="00FA0ABF" w:rsidRDefault="00B147B0" w:rsidP="00462D5F">
      <w:pPr>
        <w:pStyle w:val="StylFrance11bZarovnatdoblokuPrvndek2cmPed"/>
        <w:ind w:left="142" w:right="0" w:firstLine="0"/>
        <w:rPr>
          <w:rFonts w:cs="Cambria"/>
          <w:sz w:val="20"/>
          <w:szCs w:val="20"/>
        </w:rPr>
      </w:pPr>
      <w:r w:rsidRPr="00FA0ABF">
        <w:rPr>
          <w:rFonts w:cs="Cambria"/>
          <w:sz w:val="20"/>
          <w:szCs w:val="20"/>
        </w:rPr>
        <w:t>Odstraněny budou nefunkční a dožité prvky:</w:t>
      </w:r>
    </w:p>
    <w:p w:rsidR="00B147B0" w:rsidRPr="00FA0ABF" w:rsidRDefault="00B147B0" w:rsidP="00FA0ABF">
      <w:pPr>
        <w:pStyle w:val="StylFrance11bZarovnatdoblokuPrvndek2cmPed"/>
        <w:ind w:left="142" w:right="0" w:firstLine="0"/>
        <w:rPr>
          <w:rFonts w:cs="Cambria"/>
          <w:sz w:val="20"/>
          <w:szCs w:val="20"/>
        </w:rPr>
      </w:pPr>
      <w:r w:rsidRPr="00FA0ABF">
        <w:rPr>
          <w:rFonts w:cs="Cambria"/>
          <w:sz w:val="20"/>
          <w:szCs w:val="20"/>
        </w:rPr>
        <w:t>- žebříky, větrací komínky</w:t>
      </w:r>
      <w:r w:rsidR="00DD492D">
        <w:rPr>
          <w:rFonts w:cs="Cambria"/>
          <w:sz w:val="20"/>
          <w:szCs w:val="20"/>
        </w:rPr>
        <w:t>, stožáry</w:t>
      </w:r>
    </w:p>
    <w:p w:rsidR="00B147B0" w:rsidRDefault="00B147B0" w:rsidP="00FA0ABF">
      <w:pPr>
        <w:pStyle w:val="StylFrance11bZarovnatdoblokuPrvndek2cmPed"/>
        <w:ind w:left="142" w:right="0" w:firstLine="0"/>
        <w:rPr>
          <w:rFonts w:cs="Cambria"/>
          <w:sz w:val="20"/>
          <w:szCs w:val="20"/>
        </w:rPr>
      </w:pPr>
      <w:r w:rsidRPr="00FA0ABF">
        <w:rPr>
          <w:rFonts w:cs="Cambria"/>
          <w:sz w:val="20"/>
          <w:szCs w:val="20"/>
        </w:rPr>
        <w:t>- veškeré volně ležící nefunkční prvky (zbytky kabeláží, ocelové prvky, odřezky</w:t>
      </w:r>
      <w:r w:rsidR="00F30E55">
        <w:rPr>
          <w:rFonts w:cs="Cambria"/>
          <w:sz w:val="20"/>
          <w:szCs w:val="20"/>
        </w:rPr>
        <w:t xml:space="preserve"> krytiny, opadaná omítka</w:t>
      </w:r>
      <w:r w:rsidR="00493C9B">
        <w:rPr>
          <w:rFonts w:cs="Cambria"/>
          <w:sz w:val="20"/>
          <w:szCs w:val="20"/>
        </w:rPr>
        <w:t>)</w:t>
      </w:r>
    </w:p>
    <w:p w:rsidR="00493C9B" w:rsidRPr="00FA0ABF" w:rsidRDefault="00493C9B" w:rsidP="00FA0ABF">
      <w:pPr>
        <w:pStyle w:val="StylFrance11bZarovnatdoblokuPrvndek2cmPed"/>
        <w:ind w:left="142" w:right="0" w:firstLine="0"/>
        <w:rPr>
          <w:rFonts w:cs="Cambria"/>
          <w:sz w:val="20"/>
          <w:szCs w:val="20"/>
        </w:rPr>
      </w:pPr>
      <w:r>
        <w:rPr>
          <w:rFonts w:cs="Cambria"/>
          <w:sz w:val="20"/>
          <w:szCs w:val="20"/>
        </w:rPr>
        <w:t>- nefunk</w:t>
      </w:r>
      <w:r>
        <w:rPr>
          <w:rFonts w:ascii="Cambria" w:hAnsi="Cambria" w:cs="Cambria"/>
          <w:sz w:val="20"/>
          <w:szCs w:val="20"/>
        </w:rPr>
        <w:t xml:space="preserve">ční </w:t>
      </w:r>
      <w:r>
        <w:rPr>
          <w:rFonts w:cs="Cambria"/>
          <w:sz w:val="20"/>
          <w:szCs w:val="20"/>
        </w:rPr>
        <w:t xml:space="preserve">ocelová expanzní nádoba (v </w:t>
      </w:r>
      <w:r w:rsidR="004E51BE">
        <w:rPr>
          <w:rFonts w:cs="Cambria"/>
          <w:sz w:val="20"/>
          <w:szCs w:val="20"/>
        </w:rPr>
        <w:t xml:space="preserve">přístupné </w:t>
      </w:r>
      <w:r w:rsidR="004E51BE">
        <w:rPr>
          <w:rFonts w:ascii="Cambria" w:hAnsi="Cambria" w:cs="Cambria"/>
          <w:sz w:val="20"/>
          <w:szCs w:val="20"/>
        </w:rPr>
        <w:t xml:space="preserve">části </w:t>
      </w:r>
      <w:r>
        <w:rPr>
          <w:rFonts w:cs="Cambria"/>
          <w:sz w:val="20"/>
          <w:szCs w:val="20"/>
        </w:rPr>
        <w:t>prostoru krovu)</w:t>
      </w:r>
    </w:p>
    <w:p w:rsidR="00462D5F" w:rsidRDefault="00462D5F" w:rsidP="00FA0ABF">
      <w:pPr>
        <w:pStyle w:val="StylFrance11bZarovnatdoblokuPrvndek2cmPed"/>
        <w:ind w:left="142" w:right="0" w:firstLine="0"/>
        <w:rPr>
          <w:rFonts w:cs="Cambria"/>
          <w:sz w:val="20"/>
          <w:szCs w:val="20"/>
        </w:rPr>
      </w:pPr>
    </w:p>
    <w:p w:rsidR="00B147B0" w:rsidRPr="00FA0ABF" w:rsidRDefault="00B147B0" w:rsidP="00FA0ABF">
      <w:pPr>
        <w:pStyle w:val="StylFrance11bZarovnatdoblokuPrvndek2cmPed"/>
        <w:ind w:left="142" w:right="0" w:firstLine="0"/>
        <w:rPr>
          <w:rFonts w:cs="Cambria"/>
          <w:sz w:val="20"/>
          <w:szCs w:val="20"/>
        </w:rPr>
      </w:pPr>
      <w:r w:rsidRPr="00FA0ABF">
        <w:rPr>
          <w:rFonts w:cs="Cambria"/>
          <w:sz w:val="20"/>
          <w:szCs w:val="20"/>
        </w:rPr>
        <w:t>Odbourány budou:</w:t>
      </w:r>
    </w:p>
    <w:p w:rsidR="00B147B0" w:rsidRPr="00514BBE" w:rsidRDefault="00B147B0" w:rsidP="00FA0ABF">
      <w:pPr>
        <w:pStyle w:val="StylFrance11bZarovnatdoblokuPrvndek2cmPed"/>
        <w:ind w:left="142" w:right="0" w:firstLine="0"/>
        <w:rPr>
          <w:rFonts w:cs="Cambria"/>
          <w:sz w:val="20"/>
          <w:szCs w:val="20"/>
        </w:rPr>
      </w:pPr>
      <w:r w:rsidRPr="00514BBE">
        <w:rPr>
          <w:rFonts w:cs="Cambria"/>
          <w:sz w:val="20"/>
          <w:szCs w:val="20"/>
        </w:rPr>
        <w:t>- p</w:t>
      </w:r>
      <w:r w:rsidRPr="00514BBE">
        <w:rPr>
          <w:rFonts w:ascii="Cambria" w:hAnsi="Cambria" w:cs="Cambria"/>
          <w:sz w:val="20"/>
          <w:szCs w:val="20"/>
        </w:rPr>
        <w:t>ů</w:t>
      </w:r>
      <w:r w:rsidRPr="00514BBE">
        <w:rPr>
          <w:rFonts w:cs="Cambria"/>
          <w:sz w:val="20"/>
          <w:szCs w:val="20"/>
        </w:rPr>
        <w:t>vodn</w:t>
      </w:r>
      <w:r w:rsidRPr="00514BBE">
        <w:rPr>
          <w:rFonts w:cs="France"/>
          <w:sz w:val="20"/>
          <w:szCs w:val="20"/>
        </w:rPr>
        <w:t>í</w:t>
      </w:r>
      <w:r w:rsidRPr="00514BBE">
        <w:rPr>
          <w:rFonts w:cs="Cambria"/>
          <w:sz w:val="20"/>
          <w:szCs w:val="20"/>
        </w:rPr>
        <w:t xml:space="preserve"> okenn</w:t>
      </w:r>
      <w:r w:rsidRPr="00514BBE">
        <w:rPr>
          <w:rFonts w:cs="France"/>
          <w:sz w:val="20"/>
          <w:szCs w:val="20"/>
        </w:rPr>
        <w:t>í</w:t>
      </w:r>
      <w:r w:rsidRPr="00514BBE">
        <w:rPr>
          <w:rFonts w:cs="Cambria"/>
          <w:sz w:val="20"/>
          <w:szCs w:val="20"/>
        </w:rPr>
        <w:t xml:space="preserve"> v</w:t>
      </w:r>
      <w:r w:rsidRPr="00514BBE">
        <w:rPr>
          <w:rFonts w:cs="France"/>
          <w:sz w:val="20"/>
          <w:szCs w:val="20"/>
        </w:rPr>
        <w:t>ý</w:t>
      </w:r>
      <w:r w:rsidRPr="00514BBE">
        <w:rPr>
          <w:rFonts w:cs="Cambria"/>
          <w:sz w:val="20"/>
          <w:szCs w:val="20"/>
        </w:rPr>
        <w:t>pln</w:t>
      </w:r>
      <w:r w:rsidRPr="00514BBE">
        <w:rPr>
          <w:rFonts w:ascii="Cambria" w:hAnsi="Cambria" w:cs="Cambria"/>
          <w:sz w:val="20"/>
          <w:szCs w:val="20"/>
        </w:rPr>
        <w:t>ě</w:t>
      </w:r>
      <w:r w:rsidR="00514BBE" w:rsidRPr="00514BBE">
        <w:rPr>
          <w:rFonts w:cs="Cambria"/>
          <w:sz w:val="20"/>
          <w:szCs w:val="20"/>
        </w:rPr>
        <w:t xml:space="preserve"> ve viký</w:t>
      </w:r>
      <w:r w:rsidR="00514BBE" w:rsidRPr="00514BBE">
        <w:rPr>
          <w:rFonts w:ascii="Cambria" w:hAnsi="Cambria" w:cs="Cambria"/>
          <w:sz w:val="20"/>
          <w:szCs w:val="20"/>
        </w:rPr>
        <w:t>ř</w:t>
      </w:r>
      <w:r w:rsidR="00514BBE" w:rsidRPr="00514BBE">
        <w:rPr>
          <w:rFonts w:cs="France"/>
          <w:sz w:val="20"/>
          <w:szCs w:val="20"/>
        </w:rPr>
        <w:t>í</w:t>
      </w:r>
      <w:r w:rsidR="00514BBE" w:rsidRPr="00514BBE">
        <w:rPr>
          <w:rFonts w:cs="Cambria"/>
          <w:sz w:val="20"/>
          <w:szCs w:val="20"/>
        </w:rPr>
        <w:t>ch</w:t>
      </w:r>
    </w:p>
    <w:p w:rsidR="00B147B0" w:rsidRPr="00514BBE" w:rsidRDefault="00B147B0" w:rsidP="00FA0ABF">
      <w:pPr>
        <w:pStyle w:val="StylFrance11bZarovnatdoblokuPrvndek2cmPed"/>
        <w:ind w:left="142" w:right="0" w:firstLine="0"/>
        <w:rPr>
          <w:rFonts w:cs="Cambria"/>
          <w:sz w:val="20"/>
          <w:szCs w:val="20"/>
        </w:rPr>
      </w:pPr>
      <w:r w:rsidRPr="00514BBE">
        <w:rPr>
          <w:rFonts w:cs="Cambria"/>
          <w:sz w:val="20"/>
          <w:szCs w:val="20"/>
        </w:rPr>
        <w:t xml:space="preserve">- </w:t>
      </w:r>
      <w:r w:rsidRPr="00514BBE">
        <w:rPr>
          <w:rFonts w:ascii="Cambria" w:hAnsi="Cambria" w:cs="Cambria"/>
          <w:sz w:val="20"/>
          <w:szCs w:val="20"/>
        </w:rPr>
        <w:t>č</w:t>
      </w:r>
      <w:r w:rsidRPr="00514BBE">
        <w:rPr>
          <w:rFonts w:cs="France"/>
          <w:sz w:val="20"/>
          <w:szCs w:val="20"/>
        </w:rPr>
        <w:t>á</w:t>
      </w:r>
      <w:r w:rsidRPr="00514BBE">
        <w:rPr>
          <w:rFonts w:cs="Cambria"/>
          <w:sz w:val="20"/>
          <w:szCs w:val="20"/>
        </w:rPr>
        <w:t xml:space="preserve">st </w:t>
      </w:r>
      <w:r w:rsidR="00E44230">
        <w:rPr>
          <w:rFonts w:cs="Cambria"/>
          <w:sz w:val="20"/>
          <w:szCs w:val="20"/>
        </w:rPr>
        <w:t xml:space="preserve">výšky </w:t>
      </w:r>
      <w:r w:rsidR="00DD492D" w:rsidRPr="00514BBE">
        <w:rPr>
          <w:rFonts w:cs="Cambria"/>
          <w:sz w:val="20"/>
          <w:szCs w:val="20"/>
        </w:rPr>
        <w:t xml:space="preserve">komínových </w:t>
      </w:r>
      <w:r w:rsidR="00E44230">
        <w:rPr>
          <w:rFonts w:cs="Cambria"/>
          <w:sz w:val="20"/>
          <w:szCs w:val="20"/>
        </w:rPr>
        <w:t>těles,</w:t>
      </w:r>
      <w:r w:rsidRPr="00514BBE">
        <w:rPr>
          <w:rFonts w:cs="Cambria"/>
          <w:sz w:val="20"/>
          <w:szCs w:val="20"/>
        </w:rPr>
        <w:t xml:space="preserve"> </w:t>
      </w:r>
      <w:r w:rsidR="00514BBE" w:rsidRPr="00514BBE">
        <w:rPr>
          <w:rFonts w:cs="Cambria"/>
          <w:sz w:val="20"/>
          <w:szCs w:val="20"/>
        </w:rPr>
        <w:t>z d</w:t>
      </w:r>
      <w:r w:rsidR="00514BBE" w:rsidRPr="00514BBE">
        <w:rPr>
          <w:rFonts w:ascii="Cambria" w:hAnsi="Cambria" w:cs="Cambria"/>
          <w:sz w:val="20"/>
          <w:szCs w:val="20"/>
        </w:rPr>
        <w:t>ů</w:t>
      </w:r>
      <w:r w:rsidR="00514BBE" w:rsidRPr="00514BBE">
        <w:rPr>
          <w:rFonts w:cs="Cambria"/>
          <w:sz w:val="20"/>
          <w:szCs w:val="20"/>
        </w:rPr>
        <w:t>vodu srovnání do roviny a zakrytí pr</w:t>
      </w:r>
      <w:r w:rsidR="00514BBE" w:rsidRPr="00514BBE">
        <w:rPr>
          <w:rFonts w:ascii="Cambria" w:hAnsi="Cambria" w:cs="Cambria"/>
          <w:sz w:val="20"/>
          <w:szCs w:val="20"/>
        </w:rPr>
        <w:t>ů</w:t>
      </w:r>
      <w:r w:rsidR="00514BBE" w:rsidRPr="00514BBE">
        <w:rPr>
          <w:rFonts w:cs="Cambria"/>
          <w:sz w:val="20"/>
          <w:szCs w:val="20"/>
        </w:rPr>
        <w:t>duch</w:t>
      </w:r>
      <w:r w:rsidR="00514BBE" w:rsidRPr="00514BBE">
        <w:rPr>
          <w:rFonts w:ascii="Cambria" w:hAnsi="Cambria" w:cs="Cambria"/>
          <w:sz w:val="20"/>
          <w:szCs w:val="20"/>
        </w:rPr>
        <w:t>ů</w:t>
      </w:r>
    </w:p>
    <w:p w:rsidR="00B147B0" w:rsidRPr="00C9704B" w:rsidRDefault="00B147B0" w:rsidP="00FA0ABF">
      <w:pPr>
        <w:pStyle w:val="StylFrance11bZarovnatdoblokuPrvndek2cmPed"/>
        <w:ind w:left="142" w:right="0" w:firstLine="0"/>
        <w:rPr>
          <w:rFonts w:cs="Cambria"/>
          <w:sz w:val="16"/>
          <w:szCs w:val="16"/>
        </w:rPr>
      </w:pPr>
    </w:p>
    <w:p w:rsidR="006F37D2" w:rsidRPr="001045AC" w:rsidRDefault="00B147B0" w:rsidP="001045AC">
      <w:pPr>
        <w:pStyle w:val="StylFrance11bZarovnatdoblokuPrvndek2cmPed"/>
        <w:ind w:left="142" w:right="0" w:firstLine="0"/>
        <w:rPr>
          <w:rFonts w:cs="Cambria"/>
          <w:sz w:val="20"/>
          <w:szCs w:val="20"/>
        </w:rPr>
      </w:pPr>
      <w:r w:rsidRPr="00FA0ABF">
        <w:rPr>
          <w:rFonts w:cs="Cambria"/>
          <w:sz w:val="20"/>
          <w:szCs w:val="20"/>
        </w:rPr>
        <w:t xml:space="preserve">Stávající zachovávané prvky a </w:t>
      </w:r>
      <w:r w:rsidRPr="001045AC">
        <w:rPr>
          <w:rFonts w:cs="Cambria"/>
          <w:sz w:val="20"/>
          <w:szCs w:val="20"/>
        </w:rPr>
        <w:t>funk</w:t>
      </w:r>
      <w:r w:rsidRPr="001045AC">
        <w:rPr>
          <w:rFonts w:ascii="Cambria" w:hAnsi="Cambria" w:cs="Cambria"/>
          <w:sz w:val="20"/>
          <w:szCs w:val="20"/>
        </w:rPr>
        <w:t>č</w:t>
      </w:r>
      <w:r w:rsidRPr="001045AC">
        <w:rPr>
          <w:rFonts w:cs="Cambria"/>
          <w:sz w:val="20"/>
          <w:szCs w:val="20"/>
        </w:rPr>
        <w:t>n</w:t>
      </w:r>
      <w:r w:rsidRPr="001045AC">
        <w:rPr>
          <w:rFonts w:cs="France"/>
          <w:sz w:val="20"/>
          <w:szCs w:val="20"/>
        </w:rPr>
        <w:t>í</w:t>
      </w:r>
      <w:r w:rsidRPr="001045AC">
        <w:rPr>
          <w:rFonts w:cs="Cambria"/>
          <w:sz w:val="20"/>
          <w:szCs w:val="20"/>
        </w:rPr>
        <w:t xml:space="preserve"> za</w:t>
      </w:r>
      <w:r w:rsidRPr="007A61DD">
        <w:rPr>
          <w:rFonts w:ascii="Cambria" w:hAnsi="Cambria" w:cs="Cambria"/>
          <w:sz w:val="20"/>
          <w:szCs w:val="20"/>
        </w:rPr>
        <w:t>ř</w:t>
      </w:r>
      <w:r w:rsidRPr="007A61DD">
        <w:rPr>
          <w:rFonts w:cs="France"/>
          <w:sz w:val="20"/>
          <w:szCs w:val="20"/>
        </w:rPr>
        <w:t>í</w:t>
      </w:r>
      <w:r w:rsidRPr="001045AC">
        <w:rPr>
          <w:rFonts w:cs="Cambria"/>
          <w:sz w:val="20"/>
          <w:szCs w:val="20"/>
        </w:rPr>
        <w:t>zen</w:t>
      </w:r>
      <w:r w:rsidRPr="007A61DD">
        <w:rPr>
          <w:rFonts w:cs="Cambria"/>
          <w:sz w:val="20"/>
          <w:szCs w:val="20"/>
        </w:rPr>
        <w:t>í</w:t>
      </w:r>
      <w:r w:rsidRPr="001045AC">
        <w:rPr>
          <w:rFonts w:cs="Cambria"/>
          <w:sz w:val="20"/>
          <w:szCs w:val="20"/>
        </w:rPr>
        <w:t xml:space="preserve"> zakr</w:t>
      </w:r>
      <w:r w:rsidRPr="007A61DD">
        <w:rPr>
          <w:rFonts w:cs="Cambria"/>
          <w:sz w:val="20"/>
          <w:szCs w:val="20"/>
        </w:rPr>
        <w:t>ý</w:t>
      </w:r>
      <w:r w:rsidRPr="001045AC">
        <w:rPr>
          <w:rFonts w:cs="Cambria"/>
          <w:sz w:val="20"/>
          <w:szCs w:val="20"/>
        </w:rPr>
        <w:t>t a chr</w:t>
      </w:r>
      <w:r w:rsidRPr="007A61DD">
        <w:rPr>
          <w:rFonts w:cs="Cambria"/>
          <w:sz w:val="20"/>
          <w:szCs w:val="20"/>
        </w:rPr>
        <w:t>á</w:t>
      </w:r>
      <w:r w:rsidRPr="001045AC">
        <w:rPr>
          <w:rFonts w:cs="Cambria"/>
          <w:sz w:val="20"/>
          <w:szCs w:val="20"/>
        </w:rPr>
        <w:t>nit po celou dobu opravy st</w:t>
      </w:r>
      <w:r w:rsidRPr="007A61DD">
        <w:rPr>
          <w:rFonts w:ascii="Cambria" w:hAnsi="Cambria" w:cs="Cambria"/>
          <w:sz w:val="20"/>
          <w:szCs w:val="20"/>
        </w:rPr>
        <w:t>ř</w:t>
      </w:r>
      <w:r w:rsidRPr="001045AC">
        <w:rPr>
          <w:rFonts w:cs="Cambria"/>
          <w:sz w:val="20"/>
          <w:szCs w:val="20"/>
        </w:rPr>
        <w:t xml:space="preserve">echy. </w:t>
      </w:r>
      <w:r w:rsidR="001045AC" w:rsidRPr="001045AC">
        <w:rPr>
          <w:rFonts w:cs="Cambria"/>
          <w:sz w:val="20"/>
          <w:szCs w:val="20"/>
        </w:rPr>
        <w:t>P</w:t>
      </w:r>
      <w:r w:rsidR="001045AC" w:rsidRPr="007A61DD">
        <w:rPr>
          <w:rFonts w:ascii="Cambria" w:hAnsi="Cambria" w:cs="Cambria"/>
          <w:sz w:val="20"/>
          <w:szCs w:val="20"/>
        </w:rPr>
        <w:t>ř</w:t>
      </w:r>
      <w:r w:rsidR="001045AC" w:rsidRPr="001045AC">
        <w:rPr>
          <w:rFonts w:cs="Cambria"/>
          <w:sz w:val="20"/>
          <w:szCs w:val="20"/>
        </w:rPr>
        <w:t>ed proveden</w:t>
      </w:r>
      <w:r w:rsidR="001045AC" w:rsidRPr="007A61DD">
        <w:rPr>
          <w:rFonts w:cs="Cambria"/>
          <w:sz w:val="20"/>
          <w:szCs w:val="20"/>
        </w:rPr>
        <w:t>í</w:t>
      </w:r>
      <w:r w:rsidR="001045AC" w:rsidRPr="001045AC">
        <w:rPr>
          <w:rFonts w:cs="Cambria"/>
          <w:sz w:val="20"/>
          <w:szCs w:val="20"/>
        </w:rPr>
        <w:t>m demont</w:t>
      </w:r>
      <w:r w:rsidR="001045AC" w:rsidRPr="007A61DD">
        <w:rPr>
          <w:rFonts w:cs="Cambria"/>
          <w:sz w:val="20"/>
          <w:szCs w:val="20"/>
        </w:rPr>
        <w:t>áž</w:t>
      </w:r>
      <w:r w:rsidR="001045AC" w:rsidRPr="001045AC">
        <w:rPr>
          <w:rFonts w:cs="Cambria"/>
          <w:sz w:val="20"/>
          <w:szCs w:val="20"/>
        </w:rPr>
        <w:t>e prov</w:t>
      </w:r>
      <w:r w:rsidR="001045AC" w:rsidRPr="007A61DD">
        <w:rPr>
          <w:rFonts w:cs="Cambria"/>
          <w:sz w:val="20"/>
          <w:szCs w:val="20"/>
        </w:rPr>
        <w:t>é</w:t>
      </w:r>
      <w:r w:rsidR="001045AC" w:rsidRPr="001045AC">
        <w:rPr>
          <w:rFonts w:cs="Cambria"/>
          <w:sz w:val="20"/>
          <w:szCs w:val="20"/>
        </w:rPr>
        <w:t>st fotodokumentaci st</w:t>
      </w:r>
      <w:r w:rsidR="001045AC" w:rsidRPr="007A61DD">
        <w:rPr>
          <w:rFonts w:cs="Cambria"/>
          <w:sz w:val="20"/>
          <w:szCs w:val="20"/>
        </w:rPr>
        <w:t>á</w:t>
      </w:r>
      <w:r w:rsidR="001045AC" w:rsidRPr="001045AC">
        <w:rPr>
          <w:rFonts w:cs="Cambria"/>
          <w:sz w:val="20"/>
          <w:szCs w:val="20"/>
        </w:rPr>
        <w:t>vaj</w:t>
      </w:r>
      <w:r w:rsidR="001045AC" w:rsidRPr="007A61DD">
        <w:rPr>
          <w:rFonts w:cs="Cambria"/>
          <w:sz w:val="20"/>
          <w:szCs w:val="20"/>
        </w:rPr>
        <w:t>í</w:t>
      </w:r>
      <w:r w:rsidR="001045AC" w:rsidRPr="001045AC">
        <w:rPr>
          <w:rFonts w:cs="Cambria"/>
          <w:sz w:val="20"/>
          <w:szCs w:val="20"/>
        </w:rPr>
        <w:t>c</w:t>
      </w:r>
      <w:r w:rsidR="001045AC" w:rsidRPr="007A61DD">
        <w:rPr>
          <w:rFonts w:cs="Cambria"/>
          <w:sz w:val="20"/>
          <w:szCs w:val="20"/>
        </w:rPr>
        <w:t>í</w:t>
      </w:r>
      <w:r w:rsidR="001045AC" w:rsidRPr="001045AC">
        <w:rPr>
          <w:rFonts w:cs="Cambria"/>
          <w:sz w:val="20"/>
          <w:szCs w:val="20"/>
        </w:rPr>
        <w:t>ho stavu</w:t>
      </w:r>
      <w:r w:rsidR="007A61DD">
        <w:rPr>
          <w:rFonts w:cs="Cambria"/>
          <w:sz w:val="20"/>
          <w:szCs w:val="20"/>
        </w:rPr>
        <w:t>, p</w:t>
      </w:r>
      <w:r w:rsidR="007A61DD" w:rsidRPr="007A61DD">
        <w:rPr>
          <w:rFonts w:ascii="Cambria" w:hAnsi="Cambria" w:cs="Cambria"/>
          <w:sz w:val="20"/>
          <w:szCs w:val="20"/>
        </w:rPr>
        <w:t>ů</w:t>
      </w:r>
      <w:r w:rsidR="007A61DD" w:rsidRPr="007A61DD">
        <w:rPr>
          <w:rFonts w:cs="Cambria"/>
          <w:sz w:val="20"/>
          <w:szCs w:val="20"/>
        </w:rPr>
        <w:t>vodn</w:t>
      </w:r>
      <w:r w:rsidR="007A61DD" w:rsidRPr="007A61DD">
        <w:rPr>
          <w:rFonts w:cs="France"/>
          <w:sz w:val="20"/>
          <w:szCs w:val="20"/>
        </w:rPr>
        <w:t>í</w:t>
      </w:r>
      <w:r w:rsidR="007A61DD" w:rsidRPr="007A61DD">
        <w:rPr>
          <w:rFonts w:cs="Cambria"/>
          <w:sz w:val="20"/>
          <w:szCs w:val="20"/>
        </w:rPr>
        <w:t xml:space="preserve"> polohy</w:t>
      </w:r>
      <w:r w:rsidR="001045AC" w:rsidRPr="001045AC">
        <w:rPr>
          <w:rFonts w:cs="Cambria"/>
          <w:sz w:val="20"/>
          <w:szCs w:val="20"/>
        </w:rPr>
        <w:t xml:space="preserve"> a zp</w:t>
      </w:r>
      <w:r w:rsidR="001045AC" w:rsidRPr="007A61DD">
        <w:rPr>
          <w:rFonts w:ascii="Cambria" w:hAnsi="Cambria" w:cs="Cambria"/>
          <w:sz w:val="20"/>
          <w:szCs w:val="20"/>
        </w:rPr>
        <w:t>ů</w:t>
      </w:r>
      <w:r w:rsidR="001045AC" w:rsidRPr="001045AC">
        <w:rPr>
          <w:rFonts w:cs="Cambria"/>
          <w:sz w:val="20"/>
          <w:szCs w:val="20"/>
        </w:rPr>
        <w:t>sobu ukotven</w:t>
      </w:r>
      <w:r w:rsidR="001045AC" w:rsidRPr="007A61DD">
        <w:rPr>
          <w:rFonts w:cs="Cambria"/>
          <w:sz w:val="20"/>
          <w:szCs w:val="20"/>
        </w:rPr>
        <w:t>í</w:t>
      </w:r>
      <w:r w:rsidR="001045AC" w:rsidRPr="001045AC">
        <w:rPr>
          <w:rFonts w:cs="Cambria"/>
          <w:sz w:val="20"/>
          <w:szCs w:val="20"/>
        </w:rPr>
        <w:t>. Samotnou demont</w:t>
      </w:r>
      <w:r w:rsidR="001045AC" w:rsidRPr="007A61DD">
        <w:rPr>
          <w:rFonts w:cs="Cambria"/>
          <w:sz w:val="20"/>
          <w:szCs w:val="20"/>
        </w:rPr>
        <w:t>áž</w:t>
      </w:r>
      <w:r w:rsidR="001045AC" w:rsidRPr="001045AC">
        <w:rPr>
          <w:rFonts w:cs="Cambria"/>
          <w:sz w:val="20"/>
          <w:szCs w:val="20"/>
        </w:rPr>
        <w:t xml:space="preserve"> a </w:t>
      </w:r>
      <w:r w:rsidR="00A43F92">
        <w:rPr>
          <w:rFonts w:cs="Cambria"/>
          <w:sz w:val="20"/>
          <w:szCs w:val="20"/>
        </w:rPr>
        <w:t>odstran</w:t>
      </w:r>
      <w:r w:rsidR="00A43F92">
        <w:rPr>
          <w:rFonts w:ascii="Cambria" w:hAnsi="Cambria" w:cs="Cambria"/>
          <w:sz w:val="20"/>
          <w:szCs w:val="20"/>
        </w:rPr>
        <w:t>ě</w:t>
      </w:r>
      <w:r w:rsidR="00A43F92">
        <w:rPr>
          <w:rFonts w:cs="Cambria"/>
          <w:sz w:val="20"/>
          <w:szCs w:val="20"/>
        </w:rPr>
        <w:t>ní</w:t>
      </w:r>
      <w:r w:rsidR="001045AC" w:rsidRPr="001045AC">
        <w:rPr>
          <w:rFonts w:cs="Cambria"/>
          <w:sz w:val="20"/>
          <w:szCs w:val="20"/>
        </w:rPr>
        <w:t xml:space="preserve"> prvk</w:t>
      </w:r>
      <w:r w:rsidR="001045AC" w:rsidRPr="007A61DD">
        <w:rPr>
          <w:rFonts w:ascii="Cambria" w:hAnsi="Cambria" w:cs="Cambria"/>
          <w:sz w:val="20"/>
          <w:szCs w:val="20"/>
        </w:rPr>
        <w:t>ů</w:t>
      </w:r>
      <w:r w:rsidR="001045AC" w:rsidRPr="001045AC">
        <w:rPr>
          <w:rFonts w:cs="Cambria"/>
          <w:sz w:val="20"/>
          <w:szCs w:val="20"/>
        </w:rPr>
        <w:t xml:space="preserve"> provést šetrn</w:t>
      </w:r>
      <w:r w:rsidR="001045AC" w:rsidRPr="007A61DD">
        <w:rPr>
          <w:rFonts w:ascii="Cambria" w:hAnsi="Cambria" w:cs="Cambria"/>
          <w:sz w:val="20"/>
          <w:szCs w:val="20"/>
        </w:rPr>
        <w:t>ě</w:t>
      </w:r>
      <w:r w:rsidR="001045AC" w:rsidRPr="001045AC">
        <w:rPr>
          <w:rFonts w:cs="Cambria"/>
          <w:sz w:val="20"/>
          <w:szCs w:val="20"/>
        </w:rPr>
        <w:t xml:space="preserve"> s ohledem na zachování a neporušení okolních konstrukcí, zejména zachovaných omítek na fasád</w:t>
      </w:r>
      <w:r w:rsidR="001045AC" w:rsidRPr="007A61DD">
        <w:rPr>
          <w:rFonts w:ascii="Cambria" w:hAnsi="Cambria" w:cs="Cambria"/>
          <w:sz w:val="20"/>
          <w:szCs w:val="20"/>
        </w:rPr>
        <w:t>ě</w:t>
      </w:r>
      <w:r w:rsidR="001045AC" w:rsidRPr="001045AC">
        <w:rPr>
          <w:rFonts w:cs="Cambria"/>
          <w:sz w:val="20"/>
          <w:szCs w:val="20"/>
        </w:rPr>
        <w:t xml:space="preserve">. </w:t>
      </w:r>
      <w:r w:rsidRPr="001045AC">
        <w:rPr>
          <w:rFonts w:cs="Cambria"/>
          <w:sz w:val="20"/>
          <w:szCs w:val="20"/>
        </w:rPr>
        <w:t>Vzniklé kapsy po odstran</w:t>
      </w:r>
      <w:r w:rsidRPr="007A61DD">
        <w:rPr>
          <w:rFonts w:ascii="Cambria" w:hAnsi="Cambria" w:cs="Cambria"/>
          <w:sz w:val="20"/>
          <w:szCs w:val="20"/>
        </w:rPr>
        <w:t>ě</w:t>
      </w:r>
      <w:r w:rsidRPr="001045AC">
        <w:rPr>
          <w:rFonts w:cs="Cambria"/>
          <w:sz w:val="20"/>
          <w:szCs w:val="20"/>
        </w:rPr>
        <w:t>n</w:t>
      </w:r>
      <w:r w:rsidRPr="007A61DD">
        <w:rPr>
          <w:rFonts w:cs="Cambria"/>
          <w:sz w:val="20"/>
          <w:szCs w:val="20"/>
        </w:rPr>
        <w:t>í</w:t>
      </w:r>
      <w:r w:rsidRPr="001045AC">
        <w:rPr>
          <w:rFonts w:cs="Cambria"/>
          <w:sz w:val="20"/>
          <w:szCs w:val="20"/>
        </w:rPr>
        <w:t xml:space="preserve"> a demont</w:t>
      </w:r>
      <w:r w:rsidRPr="007A61DD">
        <w:rPr>
          <w:rFonts w:cs="Cambria"/>
          <w:sz w:val="20"/>
          <w:szCs w:val="20"/>
        </w:rPr>
        <w:t>áž</w:t>
      </w:r>
      <w:r w:rsidRPr="001045AC">
        <w:rPr>
          <w:rFonts w:cs="Cambria"/>
          <w:sz w:val="20"/>
          <w:szCs w:val="20"/>
        </w:rPr>
        <w:t>i nevyu</w:t>
      </w:r>
      <w:r w:rsidRPr="001045AC">
        <w:rPr>
          <w:rFonts w:cs="France"/>
          <w:sz w:val="20"/>
          <w:szCs w:val="20"/>
        </w:rPr>
        <w:t>ží</w:t>
      </w:r>
      <w:r w:rsidRPr="001045AC">
        <w:rPr>
          <w:rFonts w:cs="Cambria"/>
          <w:sz w:val="20"/>
          <w:szCs w:val="20"/>
        </w:rPr>
        <w:t>van</w:t>
      </w:r>
      <w:r w:rsidRPr="001045AC">
        <w:rPr>
          <w:rFonts w:cs="France"/>
          <w:sz w:val="20"/>
          <w:szCs w:val="20"/>
        </w:rPr>
        <w:t>ý</w:t>
      </w:r>
      <w:r w:rsidRPr="001045AC">
        <w:rPr>
          <w:rFonts w:cs="Cambria"/>
          <w:sz w:val="20"/>
          <w:szCs w:val="20"/>
        </w:rPr>
        <w:t>ch prvk</w:t>
      </w:r>
      <w:r w:rsidRPr="001045AC">
        <w:rPr>
          <w:rFonts w:ascii="Cambria" w:hAnsi="Cambria" w:cs="Cambria"/>
          <w:sz w:val="20"/>
          <w:szCs w:val="20"/>
        </w:rPr>
        <w:t>ů</w:t>
      </w:r>
      <w:r w:rsidRPr="001045AC">
        <w:rPr>
          <w:rFonts w:cs="Cambria"/>
          <w:sz w:val="20"/>
          <w:szCs w:val="20"/>
        </w:rPr>
        <w:t xml:space="preserve"> v obvodov</w:t>
      </w:r>
      <w:r w:rsidRPr="001045AC">
        <w:rPr>
          <w:rFonts w:cs="France"/>
          <w:sz w:val="20"/>
          <w:szCs w:val="20"/>
        </w:rPr>
        <w:t>ý</w:t>
      </w:r>
      <w:r w:rsidRPr="001045AC">
        <w:rPr>
          <w:rFonts w:cs="Cambria"/>
          <w:sz w:val="20"/>
          <w:szCs w:val="20"/>
        </w:rPr>
        <w:t>ch zdech zazd</w:t>
      </w:r>
      <w:r w:rsidRPr="001045AC">
        <w:rPr>
          <w:rFonts w:cs="France"/>
          <w:sz w:val="20"/>
          <w:szCs w:val="20"/>
        </w:rPr>
        <w:t>í</w:t>
      </w:r>
      <w:r w:rsidRPr="001045AC">
        <w:rPr>
          <w:rFonts w:cs="Cambria"/>
          <w:sz w:val="20"/>
          <w:szCs w:val="20"/>
        </w:rPr>
        <w:t>t nebo vyplnit v</w:t>
      </w:r>
      <w:r w:rsidRPr="001045AC">
        <w:rPr>
          <w:rFonts w:cs="France"/>
          <w:sz w:val="20"/>
          <w:szCs w:val="20"/>
        </w:rPr>
        <w:t>á</w:t>
      </w:r>
      <w:r w:rsidRPr="001045AC">
        <w:rPr>
          <w:rFonts w:cs="Cambria"/>
          <w:sz w:val="20"/>
          <w:szCs w:val="20"/>
        </w:rPr>
        <w:t>penocementovou maltou. P</w:t>
      </w:r>
      <w:r w:rsidRPr="001045AC">
        <w:rPr>
          <w:rFonts w:ascii="Cambria" w:hAnsi="Cambria" w:cs="Cambria"/>
          <w:sz w:val="20"/>
          <w:szCs w:val="20"/>
        </w:rPr>
        <w:t>ř</w:t>
      </w:r>
      <w:r w:rsidRPr="001045AC">
        <w:rPr>
          <w:rFonts w:cs="Cambria"/>
          <w:sz w:val="20"/>
          <w:szCs w:val="20"/>
        </w:rPr>
        <w:t>i odstra</w:t>
      </w:r>
      <w:r w:rsidRPr="001045AC">
        <w:rPr>
          <w:rFonts w:ascii="Cambria" w:hAnsi="Cambria" w:cs="Cambria"/>
          <w:sz w:val="20"/>
          <w:szCs w:val="20"/>
        </w:rPr>
        <w:t>ň</w:t>
      </w:r>
      <w:r w:rsidRPr="001045AC">
        <w:rPr>
          <w:rFonts w:cs="Cambria"/>
          <w:sz w:val="20"/>
          <w:szCs w:val="20"/>
        </w:rPr>
        <w:t>ov</w:t>
      </w:r>
      <w:r w:rsidR="001B2D05">
        <w:rPr>
          <w:rFonts w:cs="Cambria"/>
          <w:sz w:val="20"/>
          <w:szCs w:val="20"/>
        </w:rPr>
        <w:t>ání</w:t>
      </w:r>
      <w:r w:rsidRPr="001045AC">
        <w:rPr>
          <w:rFonts w:cs="Cambria"/>
          <w:sz w:val="20"/>
          <w:szCs w:val="20"/>
        </w:rPr>
        <w:t xml:space="preserve"> p</w:t>
      </w:r>
      <w:r w:rsidRPr="001045AC">
        <w:rPr>
          <w:rFonts w:ascii="Cambria" w:hAnsi="Cambria" w:cs="Cambria"/>
          <w:sz w:val="20"/>
          <w:szCs w:val="20"/>
        </w:rPr>
        <w:t>ů</w:t>
      </w:r>
      <w:r w:rsidRPr="001045AC">
        <w:rPr>
          <w:rFonts w:cs="Cambria"/>
          <w:sz w:val="20"/>
          <w:szCs w:val="20"/>
        </w:rPr>
        <w:t>vodn</w:t>
      </w:r>
      <w:r w:rsidRPr="001045AC">
        <w:rPr>
          <w:rFonts w:cs="France"/>
          <w:sz w:val="20"/>
          <w:szCs w:val="20"/>
        </w:rPr>
        <w:t>í</w:t>
      </w:r>
      <w:r w:rsidRPr="001045AC">
        <w:rPr>
          <w:rFonts w:cs="Cambria"/>
          <w:sz w:val="20"/>
          <w:szCs w:val="20"/>
        </w:rPr>
        <w:t>ch konstrukc</w:t>
      </w:r>
      <w:r w:rsidRPr="001045AC">
        <w:rPr>
          <w:rFonts w:cs="France"/>
          <w:sz w:val="20"/>
          <w:szCs w:val="20"/>
        </w:rPr>
        <w:t>í</w:t>
      </w:r>
      <w:r w:rsidRPr="001045AC">
        <w:rPr>
          <w:rFonts w:cs="Cambria"/>
          <w:sz w:val="20"/>
          <w:szCs w:val="20"/>
        </w:rPr>
        <w:t xml:space="preserve"> postupovat shora dol</w:t>
      </w:r>
      <w:r w:rsidRPr="001045AC">
        <w:rPr>
          <w:rFonts w:ascii="Cambria" w:hAnsi="Cambria" w:cs="Cambria"/>
          <w:sz w:val="20"/>
          <w:szCs w:val="20"/>
        </w:rPr>
        <w:t>ů</w:t>
      </w:r>
      <w:r w:rsidRPr="001045AC">
        <w:rPr>
          <w:rFonts w:cs="Cambria"/>
          <w:sz w:val="20"/>
          <w:szCs w:val="20"/>
        </w:rPr>
        <w:t xml:space="preserve"> za dodr</w:t>
      </w:r>
      <w:r w:rsidRPr="001045AC">
        <w:rPr>
          <w:rFonts w:cs="France"/>
          <w:sz w:val="20"/>
          <w:szCs w:val="20"/>
        </w:rPr>
        <w:t>ž</w:t>
      </w:r>
      <w:r w:rsidRPr="001045AC">
        <w:rPr>
          <w:rFonts w:cs="Cambria"/>
          <w:sz w:val="20"/>
          <w:szCs w:val="20"/>
        </w:rPr>
        <w:t>en</w:t>
      </w:r>
      <w:r w:rsidRPr="001045AC">
        <w:rPr>
          <w:rFonts w:cs="France"/>
          <w:sz w:val="20"/>
          <w:szCs w:val="20"/>
        </w:rPr>
        <w:t>í</w:t>
      </w:r>
      <w:r w:rsidRPr="001045AC">
        <w:rPr>
          <w:rFonts w:cs="Cambria"/>
          <w:sz w:val="20"/>
          <w:szCs w:val="20"/>
        </w:rPr>
        <w:t xml:space="preserve"> p</w:t>
      </w:r>
      <w:r w:rsidRPr="001045AC">
        <w:rPr>
          <w:rFonts w:ascii="Cambria" w:hAnsi="Cambria" w:cs="Cambria"/>
          <w:sz w:val="20"/>
          <w:szCs w:val="20"/>
        </w:rPr>
        <w:t>ř</w:t>
      </w:r>
      <w:r w:rsidRPr="001045AC">
        <w:rPr>
          <w:rFonts w:cs="France"/>
          <w:sz w:val="20"/>
          <w:szCs w:val="20"/>
        </w:rPr>
        <w:t>í</w:t>
      </w:r>
      <w:r w:rsidRPr="001045AC">
        <w:rPr>
          <w:rFonts w:cs="Cambria"/>
          <w:sz w:val="20"/>
          <w:szCs w:val="20"/>
        </w:rPr>
        <w:t>slu</w:t>
      </w:r>
      <w:r w:rsidRPr="001045AC">
        <w:rPr>
          <w:rFonts w:cs="France"/>
          <w:sz w:val="20"/>
          <w:szCs w:val="20"/>
        </w:rPr>
        <w:t>š</w:t>
      </w:r>
      <w:r w:rsidRPr="001045AC">
        <w:rPr>
          <w:rFonts w:cs="Cambria"/>
          <w:sz w:val="20"/>
          <w:szCs w:val="20"/>
        </w:rPr>
        <w:t>n</w:t>
      </w:r>
      <w:r w:rsidRPr="001045AC">
        <w:rPr>
          <w:rFonts w:cs="France"/>
          <w:sz w:val="20"/>
          <w:szCs w:val="20"/>
        </w:rPr>
        <w:t>ý</w:t>
      </w:r>
      <w:r w:rsidRPr="001045AC">
        <w:rPr>
          <w:rFonts w:cs="Cambria"/>
          <w:sz w:val="20"/>
          <w:szCs w:val="20"/>
        </w:rPr>
        <w:t>ch p</w:t>
      </w:r>
      <w:r w:rsidRPr="001045AC">
        <w:rPr>
          <w:rFonts w:ascii="Cambria" w:hAnsi="Cambria" w:cs="Cambria"/>
          <w:sz w:val="20"/>
          <w:szCs w:val="20"/>
        </w:rPr>
        <w:t>ř</w:t>
      </w:r>
      <w:r w:rsidRPr="001045AC">
        <w:rPr>
          <w:rFonts w:cs="Cambria"/>
          <w:sz w:val="20"/>
          <w:szCs w:val="20"/>
        </w:rPr>
        <w:t>edpis</w:t>
      </w:r>
      <w:r w:rsidRPr="001045AC">
        <w:rPr>
          <w:rFonts w:ascii="Cambria" w:hAnsi="Cambria" w:cs="Cambria"/>
          <w:sz w:val="20"/>
          <w:szCs w:val="20"/>
        </w:rPr>
        <w:t>ů</w:t>
      </w:r>
      <w:r w:rsidRPr="001045AC">
        <w:rPr>
          <w:rFonts w:cs="Cambria"/>
          <w:sz w:val="20"/>
          <w:szCs w:val="20"/>
        </w:rPr>
        <w:t xml:space="preserve"> bezpe</w:t>
      </w:r>
      <w:r w:rsidRPr="001045AC">
        <w:rPr>
          <w:rFonts w:ascii="Cambria" w:hAnsi="Cambria" w:cs="Cambria"/>
          <w:sz w:val="20"/>
          <w:szCs w:val="20"/>
        </w:rPr>
        <w:t>č</w:t>
      </w:r>
      <w:r w:rsidRPr="001045AC">
        <w:rPr>
          <w:rFonts w:cs="Cambria"/>
          <w:sz w:val="20"/>
          <w:szCs w:val="20"/>
        </w:rPr>
        <w:t>nosti pr</w:t>
      </w:r>
      <w:r w:rsidRPr="001045AC">
        <w:rPr>
          <w:rFonts w:cs="France"/>
          <w:sz w:val="20"/>
          <w:szCs w:val="20"/>
        </w:rPr>
        <w:t>á</w:t>
      </w:r>
      <w:r w:rsidRPr="001045AC">
        <w:rPr>
          <w:rFonts w:cs="Cambria"/>
          <w:sz w:val="20"/>
          <w:szCs w:val="20"/>
        </w:rPr>
        <w:t>ce a postupovat tak, aby byla zaji</w:t>
      </w:r>
      <w:r w:rsidRPr="001045AC">
        <w:rPr>
          <w:rFonts w:cs="France"/>
          <w:sz w:val="20"/>
          <w:szCs w:val="20"/>
        </w:rPr>
        <w:t>š</w:t>
      </w:r>
      <w:r w:rsidRPr="001045AC">
        <w:rPr>
          <w:rFonts w:cs="Cambria"/>
          <w:sz w:val="20"/>
          <w:szCs w:val="20"/>
        </w:rPr>
        <w:t>t</w:t>
      </w:r>
      <w:r w:rsidRPr="001045AC">
        <w:rPr>
          <w:rFonts w:ascii="Cambria" w:hAnsi="Cambria" w:cs="Cambria"/>
          <w:sz w:val="20"/>
          <w:szCs w:val="20"/>
        </w:rPr>
        <w:t>ě</w:t>
      </w:r>
      <w:r w:rsidRPr="001045AC">
        <w:rPr>
          <w:rFonts w:cs="Cambria"/>
          <w:sz w:val="20"/>
          <w:szCs w:val="20"/>
        </w:rPr>
        <w:t>na stabilita ponechan</w:t>
      </w:r>
      <w:r w:rsidRPr="001045AC">
        <w:rPr>
          <w:rFonts w:cs="France"/>
          <w:sz w:val="20"/>
          <w:szCs w:val="20"/>
        </w:rPr>
        <w:t>ý</w:t>
      </w:r>
      <w:r w:rsidRPr="001045AC">
        <w:rPr>
          <w:rFonts w:cs="Cambria"/>
          <w:sz w:val="20"/>
          <w:szCs w:val="20"/>
        </w:rPr>
        <w:t>ch konstrukc</w:t>
      </w:r>
      <w:r w:rsidRPr="001045AC">
        <w:rPr>
          <w:rFonts w:cs="France"/>
          <w:sz w:val="20"/>
          <w:szCs w:val="20"/>
        </w:rPr>
        <w:t>í</w:t>
      </w:r>
      <w:r w:rsidRPr="001045AC">
        <w:rPr>
          <w:rFonts w:cs="Cambria"/>
          <w:sz w:val="20"/>
          <w:szCs w:val="20"/>
        </w:rPr>
        <w:t>, dle pot</w:t>
      </w:r>
      <w:r w:rsidRPr="001045AC">
        <w:rPr>
          <w:rFonts w:ascii="Cambria" w:hAnsi="Cambria" w:cs="Cambria"/>
          <w:sz w:val="20"/>
          <w:szCs w:val="20"/>
        </w:rPr>
        <w:t>ř</w:t>
      </w:r>
      <w:r w:rsidRPr="001045AC">
        <w:rPr>
          <w:rFonts w:cs="Cambria"/>
          <w:sz w:val="20"/>
          <w:szCs w:val="20"/>
        </w:rPr>
        <w:t>eby pou</w:t>
      </w:r>
      <w:r w:rsidRPr="001045AC">
        <w:rPr>
          <w:rFonts w:cs="France"/>
          <w:sz w:val="20"/>
          <w:szCs w:val="20"/>
        </w:rPr>
        <w:t>ží</w:t>
      </w:r>
      <w:r w:rsidRPr="001045AC">
        <w:rPr>
          <w:rFonts w:cs="Cambria"/>
          <w:sz w:val="20"/>
          <w:szCs w:val="20"/>
        </w:rPr>
        <w:t>t v</w:t>
      </w:r>
      <w:r w:rsidRPr="001045AC">
        <w:rPr>
          <w:rFonts w:cs="France"/>
          <w:sz w:val="20"/>
          <w:szCs w:val="20"/>
        </w:rPr>
        <w:t>ý</w:t>
      </w:r>
      <w:r w:rsidRPr="001045AC">
        <w:rPr>
          <w:rFonts w:cs="Cambria"/>
          <w:sz w:val="20"/>
          <w:szCs w:val="20"/>
        </w:rPr>
        <w:t>d</w:t>
      </w:r>
      <w:r w:rsidRPr="001045AC">
        <w:rPr>
          <w:rFonts w:ascii="Cambria" w:hAnsi="Cambria" w:cs="Cambria"/>
          <w:sz w:val="20"/>
          <w:szCs w:val="20"/>
        </w:rPr>
        <w:t>ř</w:t>
      </w:r>
      <w:r w:rsidRPr="001045AC">
        <w:rPr>
          <w:rFonts w:cs="Cambria"/>
          <w:sz w:val="20"/>
          <w:szCs w:val="20"/>
        </w:rPr>
        <w:t>evu</w:t>
      </w:r>
      <w:r w:rsidR="00FA5B9A" w:rsidRPr="001045AC">
        <w:rPr>
          <w:rFonts w:cs="Cambria"/>
          <w:sz w:val="20"/>
          <w:szCs w:val="20"/>
        </w:rPr>
        <w:t>.</w:t>
      </w:r>
    </w:p>
    <w:p w:rsidR="00B20270" w:rsidRPr="00D83933" w:rsidRDefault="00B20270" w:rsidP="00FA23CA">
      <w:pPr>
        <w:pStyle w:val="StylFrance11bZarovnatdoblokuPrvndek2cmPed"/>
        <w:ind w:left="142" w:right="0" w:firstLine="0"/>
      </w:pPr>
    </w:p>
    <w:p w:rsidR="00A620B9" w:rsidRPr="00416578" w:rsidRDefault="00A620B9" w:rsidP="008A065F">
      <w:pPr>
        <w:pStyle w:val="Prosttext"/>
        <w:ind w:left="142"/>
        <w:jc w:val="both"/>
        <w:rPr>
          <w:rFonts w:ascii="France" w:hAnsi="France" w:cs="France"/>
          <w:sz w:val="24"/>
          <w:szCs w:val="24"/>
        </w:rPr>
      </w:pPr>
      <w:r w:rsidRPr="00416578">
        <w:rPr>
          <w:rFonts w:ascii="France" w:hAnsi="France" w:cs="France"/>
          <w:sz w:val="24"/>
          <w:szCs w:val="24"/>
        </w:rPr>
        <w:t>ZEMNÍ PRÁCE</w:t>
      </w:r>
    </w:p>
    <w:p w:rsidR="000265AB" w:rsidRPr="00B147B0" w:rsidRDefault="00B93B19" w:rsidP="00FA5B9A">
      <w:pPr>
        <w:pStyle w:val="StylFrance11bZarovnatdoblokuPrvndek2cmPed"/>
        <w:ind w:left="142" w:right="0" w:firstLine="0"/>
        <w:rPr>
          <w:sz w:val="20"/>
          <w:szCs w:val="20"/>
        </w:rPr>
      </w:pPr>
      <w:r w:rsidRPr="00A77FD7">
        <w:rPr>
          <w:sz w:val="20"/>
          <w:szCs w:val="20"/>
        </w:rPr>
        <w:t xml:space="preserve">Vzhledem k tomu, že se jedná o opravu stávajícího objektu, budou </w:t>
      </w:r>
      <w:r w:rsidR="001B12CB" w:rsidRPr="00A77FD7">
        <w:rPr>
          <w:sz w:val="20"/>
          <w:szCs w:val="20"/>
        </w:rPr>
        <w:t xml:space="preserve">drobné </w:t>
      </w:r>
      <w:r w:rsidRPr="00A77FD7">
        <w:rPr>
          <w:sz w:val="20"/>
          <w:szCs w:val="20"/>
        </w:rPr>
        <w:t>zemní práce p</w:t>
      </w:r>
      <w:r w:rsidRPr="00A77FD7">
        <w:rPr>
          <w:rFonts w:ascii="Cambria" w:hAnsi="Cambria" w:cs="Cambria"/>
          <w:sz w:val="20"/>
          <w:szCs w:val="20"/>
        </w:rPr>
        <w:t>ř</w:t>
      </w:r>
      <w:r w:rsidRPr="00A77FD7">
        <w:rPr>
          <w:sz w:val="20"/>
          <w:szCs w:val="20"/>
        </w:rPr>
        <w:t>edstavovat</w:t>
      </w:r>
      <w:r w:rsidR="00A77FD7" w:rsidRPr="00A77FD7">
        <w:rPr>
          <w:sz w:val="20"/>
          <w:szCs w:val="20"/>
        </w:rPr>
        <w:t xml:space="preserve"> </w:t>
      </w:r>
      <w:r w:rsidR="00FC748C">
        <w:rPr>
          <w:sz w:val="20"/>
          <w:szCs w:val="20"/>
        </w:rPr>
        <w:t xml:space="preserve">pouze </w:t>
      </w:r>
      <w:r w:rsidRPr="00A77FD7">
        <w:rPr>
          <w:sz w:val="20"/>
          <w:szCs w:val="20"/>
        </w:rPr>
        <w:t xml:space="preserve">výkopy </w:t>
      </w:r>
      <w:r w:rsidR="00BA7539">
        <w:rPr>
          <w:sz w:val="20"/>
          <w:szCs w:val="20"/>
        </w:rPr>
        <w:t xml:space="preserve">na pozemku investora </w:t>
      </w:r>
      <w:r w:rsidRPr="00A77FD7">
        <w:rPr>
          <w:sz w:val="20"/>
          <w:szCs w:val="20"/>
        </w:rPr>
        <w:t xml:space="preserve">pro </w:t>
      </w:r>
      <w:r w:rsidR="001B12CB" w:rsidRPr="00A77FD7">
        <w:rPr>
          <w:sz w:val="20"/>
          <w:szCs w:val="20"/>
        </w:rPr>
        <w:t>zaúst</w:t>
      </w:r>
      <w:r w:rsidR="001B12CB" w:rsidRPr="00A77FD7">
        <w:rPr>
          <w:rFonts w:ascii="Cambria" w:hAnsi="Cambria" w:cs="Cambria"/>
          <w:sz w:val="20"/>
          <w:szCs w:val="20"/>
        </w:rPr>
        <w:t>ě</w:t>
      </w:r>
      <w:r w:rsidR="001B12CB" w:rsidRPr="00A77FD7">
        <w:rPr>
          <w:sz w:val="20"/>
          <w:szCs w:val="20"/>
        </w:rPr>
        <w:t>n</w:t>
      </w:r>
      <w:r w:rsidR="001B12CB" w:rsidRPr="00A77FD7">
        <w:rPr>
          <w:rFonts w:cs="France"/>
          <w:sz w:val="20"/>
          <w:szCs w:val="20"/>
        </w:rPr>
        <w:t>í</w:t>
      </w:r>
      <w:r w:rsidR="001B12CB" w:rsidRPr="00A77FD7">
        <w:rPr>
          <w:sz w:val="20"/>
          <w:szCs w:val="20"/>
        </w:rPr>
        <w:t xml:space="preserve"> dopl</w:t>
      </w:r>
      <w:r w:rsidR="001B12CB" w:rsidRPr="00A77FD7">
        <w:rPr>
          <w:rFonts w:ascii="Cambria" w:hAnsi="Cambria" w:cs="Cambria"/>
          <w:sz w:val="20"/>
          <w:szCs w:val="20"/>
        </w:rPr>
        <w:t>ň</w:t>
      </w:r>
      <w:r w:rsidR="001B12CB" w:rsidRPr="00A77FD7">
        <w:rPr>
          <w:sz w:val="20"/>
          <w:szCs w:val="20"/>
        </w:rPr>
        <w:t>ovan</w:t>
      </w:r>
      <w:r w:rsidR="001B12CB" w:rsidRPr="00A77FD7">
        <w:rPr>
          <w:rFonts w:cs="France"/>
          <w:sz w:val="20"/>
          <w:szCs w:val="20"/>
        </w:rPr>
        <w:t>é</w:t>
      </w:r>
      <w:r w:rsidR="001B12CB" w:rsidRPr="00A77FD7">
        <w:rPr>
          <w:sz w:val="20"/>
          <w:szCs w:val="20"/>
        </w:rPr>
        <w:t>ho st</w:t>
      </w:r>
      <w:r w:rsidR="001B12CB" w:rsidRPr="00A77FD7">
        <w:rPr>
          <w:rFonts w:ascii="Cambria" w:hAnsi="Cambria" w:cs="Cambria"/>
          <w:sz w:val="20"/>
          <w:szCs w:val="20"/>
        </w:rPr>
        <w:t>ř</w:t>
      </w:r>
      <w:r w:rsidR="001B12CB" w:rsidRPr="00A77FD7">
        <w:rPr>
          <w:sz w:val="20"/>
          <w:szCs w:val="20"/>
        </w:rPr>
        <w:t>e</w:t>
      </w:r>
      <w:r w:rsidR="001B12CB" w:rsidRPr="00A77FD7">
        <w:rPr>
          <w:rFonts w:cs="France"/>
          <w:sz w:val="20"/>
          <w:szCs w:val="20"/>
        </w:rPr>
        <w:t>š</w:t>
      </w:r>
      <w:r w:rsidR="001B12CB" w:rsidRPr="00A77FD7">
        <w:rPr>
          <w:sz w:val="20"/>
          <w:szCs w:val="20"/>
        </w:rPr>
        <w:t>n</w:t>
      </w:r>
      <w:r w:rsidR="001B12CB" w:rsidRPr="00A77FD7">
        <w:rPr>
          <w:rFonts w:cs="France"/>
          <w:sz w:val="20"/>
          <w:szCs w:val="20"/>
        </w:rPr>
        <w:t>í</w:t>
      </w:r>
      <w:r w:rsidR="00703F33" w:rsidRPr="00A77FD7">
        <w:rPr>
          <w:sz w:val="20"/>
          <w:szCs w:val="20"/>
        </w:rPr>
        <w:t xml:space="preserve">ho svodu do kanalizace </w:t>
      </w:r>
      <w:r w:rsidR="001B12CB" w:rsidRPr="00A77FD7">
        <w:rPr>
          <w:sz w:val="20"/>
          <w:szCs w:val="20"/>
        </w:rPr>
        <w:t xml:space="preserve">a </w:t>
      </w:r>
      <w:r w:rsidR="00A77FD7" w:rsidRPr="00A77FD7">
        <w:rPr>
          <w:sz w:val="20"/>
          <w:szCs w:val="20"/>
        </w:rPr>
        <w:t xml:space="preserve">výkopy pro </w:t>
      </w:r>
      <w:r w:rsidR="00703F33" w:rsidRPr="00A77FD7">
        <w:rPr>
          <w:sz w:val="20"/>
          <w:szCs w:val="20"/>
        </w:rPr>
        <w:t>uložení zemních ty</w:t>
      </w:r>
      <w:r w:rsidR="00703F33" w:rsidRPr="00A77FD7">
        <w:rPr>
          <w:rFonts w:ascii="Cambria" w:hAnsi="Cambria" w:cs="Cambria"/>
          <w:sz w:val="20"/>
          <w:szCs w:val="20"/>
        </w:rPr>
        <w:t>č</w:t>
      </w:r>
      <w:r w:rsidR="00703F33" w:rsidRPr="00A77FD7">
        <w:rPr>
          <w:rFonts w:cs="France"/>
          <w:sz w:val="20"/>
          <w:szCs w:val="20"/>
        </w:rPr>
        <w:t>í</w:t>
      </w:r>
      <w:r w:rsidR="00703F33" w:rsidRPr="00A77FD7">
        <w:rPr>
          <w:sz w:val="20"/>
          <w:szCs w:val="20"/>
        </w:rPr>
        <w:t xml:space="preserve"> </w:t>
      </w:r>
      <w:r w:rsidR="00A77FD7" w:rsidRPr="00A77FD7">
        <w:rPr>
          <w:sz w:val="20"/>
          <w:szCs w:val="20"/>
        </w:rPr>
        <w:t>bleskosvodu</w:t>
      </w:r>
      <w:r w:rsidRPr="00A77FD7">
        <w:rPr>
          <w:sz w:val="20"/>
          <w:szCs w:val="20"/>
        </w:rPr>
        <w:t>.</w:t>
      </w:r>
      <w:r w:rsidR="00264519">
        <w:rPr>
          <w:sz w:val="20"/>
          <w:szCs w:val="20"/>
        </w:rPr>
        <w:t xml:space="preserve"> </w:t>
      </w:r>
      <w:r w:rsidRPr="005D7EB6">
        <w:rPr>
          <w:sz w:val="20"/>
          <w:szCs w:val="20"/>
        </w:rPr>
        <w:t>Vykopaný objem materiálu bude použit na zásypy a p</w:t>
      </w:r>
      <w:r w:rsidRPr="001B12CB">
        <w:rPr>
          <w:rFonts w:ascii="Cambria" w:hAnsi="Cambria" w:cs="Cambria"/>
          <w:sz w:val="20"/>
          <w:szCs w:val="20"/>
        </w:rPr>
        <w:t>ř</w:t>
      </w:r>
      <w:r w:rsidRPr="001B12CB">
        <w:rPr>
          <w:sz w:val="20"/>
          <w:szCs w:val="20"/>
        </w:rPr>
        <w:t>í</w:t>
      </w:r>
      <w:r w:rsidRPr="005D7EB6">
        <w:rPr>
          <w:sz w:val="20"/>
          <w:szCs w:val="20"/>
        </w:rPr>
        <w:t>padn</w:t>
      </w:r>
      <w:r w:rsidRPr="001B12CB">
        <w:rPr>
          <w:sz w:val="20"/>
          <w:szCs w:val="20"/>
        </w:rPr>
        <w:t>é</w:t>
      </w:r>
      <w:r w:rsidRPr="005D7EB6">
        <w:rPr>
          <w:sz w:val="20"/>
          <w:szCs w:val="20"/>
        </w:rPr>
        <w:t xml:space="preserve"> ter</w:t>
      </w:r>
      <w:r w:rsidRPr="001B12CB">
        <w:rPr>
          <w:sz w:val="20"/>
          <w:szCs w:val="20"/>
        </w:rPr>
        <w:t>é</w:t>
      </w:r>
      <w:r w:rsidRPr="005D7EB6">
        <w:rPr>
          <w:sz w:val="20"/>
          <w:szCs w:val="20"/>
        </w:rPr>
        <w:t>nn</w:t>
      </w:r>
      <w:r w:rsidRPr="001B12CB">
        <w:rPr>
          <w:sz w:val="20"/>
          <w:szCs w:val="20"/>
        </w:rPr>
        <w:t>í</w:t>
      </w:r>
      <w:r w:rsidRPr="005D7EB6">
        <w:rPr>
          <w:sz w:val="20"/>
          <w:szCs w:val="20"/>
        </w:rPr>
        <w:t xml:space="preserve"> </w:t>
      </w:r>
      <w:r w:rsidRPr="001B12CB">
        <w:rPr>
          <w:sz w:val="20"/>
          <w:szCs w:val="20"/>
        </w:rPr>
        <w:t>ú</w:t>
      </w:r>
      <w:r w:rsidRPr="005D7EB6">
        <w:rPr>
          <w:sz w:val="20"/>
          <w:szCs w:val="20"/>
        </w:rPr>
        <w:t>pravy v bezprost</w:t>
      </w:r>
      <w:r w:rsidRPr="001B12CB">
        <w:rPr>
          <w:rFonts w:ascii="Cambria" w:hAnsi="Cambria" w:cs="Cambria"/>
          <w:sz w:val="20"/>
          <w:szCs w:val="20"/>
        </w:rPr>
        <w:t>ř</w:t>
      </w:r>
      <w:r w:rsidRPr="005D7EB6">
        <w:rPr>
          <w:sz w:val="20"/>
          <w:szCs w:val="20"/>
        </w:rPr>
        <w:t>edn</w:t>
      </w:r>
      <w:r w:rsidRPr="001B12CB">
        <w:rPr>
          <w:sz w:val="20"/>
          <w:szCs w:val="20"/>
        </w:rPr>
        <w:t>í</w:t>
      </w:r>
      <w:r w:rsidRPr="005D7EB6">
        <w:rPr>
          <w:sz w:val="20"/>
          <w:szCs w:val="20"/>
        </w:rPr>
        <w:t>m okol</w:t>
      </w:r>
      <w:r w:rsidRPr="001B12CB">
        <w:rPr>
          <w:sz w:val="20"/>
          <w:szCs w:val="20"/>
        </w:rPr>
        <w:t>í</w:t>
      </w:r>
      <w:r w:rsidRPr="005D7EB6">
        <w:rPr>
          <w:sz w:val="20"/>
          <w:szCs w:val="20"/>
        </w:rPr>
        <w:t xml:space="preserve"> objektu. Práce spojené s výkopy budou provád</w:t>
      </w:r>
      <w:r w:rsidRPr="005D7EB6">
        <w:rPr>
          <w:rFonts w:ascii="Times New Roman" w:hAnsi="Times New Roman"/>
          <w:sz w:val="20"/>
          <w:szCs w:val="20"/>
        </w:rPr>
        <w:t>ě</w:t>
      </w:r>
      <w:r w:rsidRPr="005D7EB6">
        <w:rPr>
          <w:sz w:val="20"/>
          <w:szCs w:val="20"/>
        </w:rPr>
        <w:t>ny tak, aby nedo</w:t>
      </w:r>
      <w:r w:rsidRPr="005D7EB6">
        <w:rPr>
          <w:rFonts w:cs="France"/>
          <w:sz w:val="20"/>
          <w:szCs w:val="20"/>
        </w:rPr>
        <w:t>š</w:t>
      </w:r>
      <w:r w:rsidRPr="005D7EB6">
        <w:rPr>
          <w:sz w:val="20"/>
          <w:szCs w:val="20"/>
        </w:rPr>
        <w:t>lo ke zne</w:t>
      </w:r>
      <w:r w:rsidRPr="005D7EB6">
        <w:rPr>
          <w:rFonts w:ascii="Times New Roman" w:hAnsi="Times New Roman"/>
          <w:sz w:val="20"/>
          <w:szCs w:val="20"/>
        </w:rPr>
        <w:t>č</w:t>
      </w:r>
      <w:r w:rsidRPr="005D7EB6">
        <w:rPr>
          <w:sz w:val="20"/>
          <w:szCs w:val="20"/>
        </w:rPr>
        <w:t>i</w:t>
      </w:r>
      <w:r w:rsidRPr="005D7EB6">
        <w:rPr>
          <w:rFonts w:cs="France"/>
          <w:sz w:val="20"/>
          <w:szCs w:val="20"/>
        </w:rPr>
        <w:t>š</w:t>
      </w:r>
      <w:r w:rsidRPr="005D7EB6">
        <w:rPr>
          <w:sz w:val="20"/>
          <w:szCs w:val="20"/>
        </w:rPr>
        <w:t>t</w:t>
      </w:r>
      <w:r w:rsidRPr="005D7EB6">
        <w:rPr>
          <w:rFonts w:ascii="Times New Roman" w:hAnsi="Times New Roman"/>
          <w:sz w:val="20"/>
          <w:szCs w:val="20"/>
        </w:rPr>
        <w:t>ě</w:t>
      </w:r>
      <w:r w:rsidRPr="005D7EB6">
        <w:rPr>
          <w:sz w:val="20"/>
          <w:szCs w:val="20"/>
        </w:rPr>
        <w:t>n</w:t>
      </w:r>
      <w:r w:rsidRPr="005D7EB6">
        <w:rPr>
          <w:rFonts w:cs="France"/>
          <w:sz w:val="20"/>
          <w:szCs w:val="20"/>
        </w:rPr>
        <w:t>í</w:t>
      </w:r>
      <w:r w:rsidRPr="005D7EB6">
        <w:rPr>
          <w:sz w:val="20"/>
          <w:szCs w:val="20"/>
        </w:rPr>
        <w:t xml:space="preserve"> p</w:t>
      </w:r>
      <w:r w:rsidRPr="005D7EB6">
        <w:rPr>
          <w:rFonts w:ascii="Times New Roman" w:hAnsi="Times New Roman"/>
          <w:sz w:val="20"/>
          <w:szCs w:val="20"/>
        </w:rPr>
        <w:t>ů</w:t>
      </w:r>
      <w:r w:rsidRPr="005D7EB6">
        <w:rPr>
          <w:sz w:val="20"/>
          <w:szCs w:val="20"/>
        </w:rPr>
        <w:t xml:space="preserve">dy škodlivými látkami, které ohrožují </w:t>
      </w:r>
      <w:r w:rsidRPr="005D7EB6">
        <w:rPr>
          <w:rFonts w:ascii="Times New Roman" w:hAnsi="Times New Roman"/>
          <w:sz w:val="20"/>
          <w:szCs w:val="20"/>
        </w:rPr>
        <w:t>č</w:t>
      </w:r>
      <w:r w:rsidRPr="005D7EB6">
        <w:rPr>
          <w:sz w:val="20"/>
          <w:szCs w:val="20"/>
        </w:rPr>
        <w:t xml:space="preserve">istotu </w:t>
      </w:r>
      <w:r w:rsidRPr="005D7EB6">
        <w:rPr>
          <w:rFonts w:cs="France"/>
          <w:sz w:val="20"/>
          <w:szCs w:val="20"/>
        </w:rPr>
        <w:t>ž</w:t>
      </w:r>
      <w:r w:rsidRPr="005D7EB6">
        <w:rPr>
          <w:sz w:val="20"/>
          <w:szCs w:val="20"/>
        </w:rPr>
        <w:t>ivotn</w:t>
      </w:r>
      <w:r w:rsidRPr="005D7EB6">
        <w:rPr>
          <w:rFonts w:cs="France"/>
          <w:sz w:val="20"/>
          <w:szCs w:val="20"/>
        </w:rPr>
        <w:t>í</w:t>
      </w:r>
      <w:r w:rsidRPr="005D7EB6">
        <w:rPr>
          <w:sz w:val="20"/>
          <w:szCs w:val="20"/>
        </w:rPr>
        <w:t>ho prost</w:t>
      </w:r>
      <w:r w:rsidRPr="005D7EB6">
        <w:rPr>
          <w:rFonts w:ascii="Times New Roman" w:hAnsi="Times New Roman"/>
          <w:sz w:val="20"/>
          <w:szCs w:val="20"/>
        </w:rPr>
        <w:t>ř</w:t>
      </w:r>
      <w:r w:rsidRPr="005D7EB6">
        <w:rPr>
          <w:sz w:val="20"/>
          <w:szCs w:val="20"/>
        </w:rPr>
        <w:t>ed</w:t>
      </w:r>
      <w:r w:rsidRPr="005D7EB6">
        <w:rPr>
          <w:rFonts w:cs="France"/>
          <w:sz w:val="20"/>
          <w:szCs w:val="20"/>
        </w:rPr>
        <w:t>í</w:t>
      </w:r>
      <w:r w:rsidRPr="005D7EB6">
        <w:rPr>
          <w:sz w:val="20"/>
          <w:szCs w:val="20"/>
        </w:rPr>
        <w:t xml:space="preserve"> a zdrav</w:t>
      </w:r>
      <w:r w:rsidRPr="005D7EB6">
        <w:rPr>
          <w:rFonts w:cs="France"/>
          <w:sz w:val="20"/>
          <w:szCs w:val="20"/>
        </w:rPr>
        <w:t>í</w:t>
      </w:r>
      <w:r w:rsidRPr="005D7EB6">
        <w:rPr>
          <w:sz w:val="20"/>
          <w:szCs w:val="20"/>
        </w:rPr>
        <w:t xml:space="preserve"> lid</w:t>
      </w:r>
      <w:r w:rsidRPr="005D7EB6">
        <w:rPr>
          <w:rFonts w:cs="France"/>
          <w:sz w:val="20"/>
          <w:szCs w:val="20"/>
        </w:rPr>
        <w:t>í</w:t>
      </w:r>
      <w:r w:rsidRPr="005D7EB6">
        <w:rPr>
          <w:sz w:val="20"/>
          <w:szCs w:val="20"/>
        </w:rPr>
        <w:t>. P</w:t>
      </w:r>
      <w:r w:rsidRPr="005D7EB6">
        <w:rPr>
          <w:rFonts w:ascii="Times New Roman" w:hAnsi="Times New Roman"/>
          <w:sz w:val="20"/>
          <w:szCs w:val="20"/>
        </w:rPr>
        <w:t>ř</w:t>
      </w:r>
      <w:r w:rsidRPr="005D7EB6">
        <w:rPr>
          <w:sz w:val="20"/>
          <w:szCs w:val="20"/>
        </w:rPr>
        <w:t>i výkopových pracích provád</w:t>
      </w:r>
      <w:r w:rsidRPr="005D7EB6">
        <w:rPr>
          <w:rFonts w:ascii="Times New Roman" w:hAnsi="Times New Roman"/>
          <w:sz w:val="20"/>
          <w:szCs w:val="20"/>
        </w:rPr>
        <w:t>ě</w:t>
      </w:r>
      <w:r w:rsidRPr="005D7EB6">
        <w:rPr>
          <w:sz w:val="20"/>
          <w:szCs w:val="20"/>
        </w:rPr>
        <w:t>t pa</w:t>
      </w:r>
      <w:r w:rsidRPr="005D7EB6">
        <w:rPr>
          <w:rFonts w:cs="France"/>
          <w:sz w:val="20"/>
          <w:szCs w:val="20"/>
        </w:rPr>
        <w:t>ž</w:t>
      </w:r>
      <w:r w:rsidRPr="005D7EB6">
        <w:rPr>
          <w:sz w:val="20"/>
          <w:szCs w:val="20"/>
        </w:rPr>
        <w:t>en</w:t>
      </w:r>
      <w:r w:rsidRPr="005D7EB6">
        <w:rPr>
          <w:rFonts w:cs="France"/>
          <w:sz w:val="20"/>
          <w:szCs w:val="20"/>
        </w:rPr>
        <w:t>í</w:t>
      </w:r>
      <w:r w:rsidRPr="005D7EB6">
        <w:rPr>
          <w:sz w:val="20"/>
          <w:szCs w:val="20"/>
        </w:rPr>
        <w:t xml:space="preserve"> ve vazb</w:t>
      </w:r>
      <w:r w:rsidRPr="005D7EB6">
        <w:rPr>
          <w:rFonts w:ascii="Times New Roman" w:hAnsi="Times New Roman"/>
          <w:sz w:val="20"/>
          <w:szCs w:val="20"/>
        </w:rPr>
        <w:t>ě</w:t>
      </w:r>
      <w:r w:rsidRPr="005D7EB6">
        <w:rPr>
          <w:sz w:val="20"/>
          <w:szCs w:val="20"/>
        </w:rPr>
        <w:t xml:space="preserve"> na soudržnost zeminy a hloubku výkop</w:t>
      </w:r>
      <w:r w:rsidRPr="005D7EB6">
        <w:rPr>
          <w:rFonts w:ascii="Times New Roman" w:hAnsi="Times New Roman"/>
          <w:sz w:val="20"/>
          <w:szCs w:val="20"/>
        </w:rPr>
        <w:t>ů</w:t>
      </w:r>
      <w:r w:rsidRPr="005D7EB6">
        <w:rPr>
          <w:sz w:val="20"/>
          <w:szCs w:val="20"/>
        </w:rPr>
        <w:t xml:space="preserve"> dle p</w:t>
      </w:r>
      <w:r w:rsidRPr="005D7EB6">
        <w:rPr>
          <w:rFonts w:ascii="Times New Roman" w:hAnsi="Times New Roman"/>
          <w:sz w:val="20"/>
          <w:szCs w:val="20"/>
        </w:rPr>
        <w:t>ř</w:t>
      </w:r>
      <w:r w:rsidRPr="005D7EB6">
        <w:rPr>
          <w:rFonts w:cs="France"/>
          <w:sz w:val="20"/>
          <w:szCs w:val="20"/>
        </w:rPr>
        <w:t>í</w:t>
      </w:r>
      <w:r w:rsidRPr="005D7EB6">
        <w:rPr>
          <w:sz w:val="20"/>
          <w:szCs w:val="20"/>
        </w:rPr>
        <w:t>slu</w:t>
      </w:r>
      <w:r w:rsidRPr="005D7EB6">
        <w:rPr>
          <w:rFonts w:cs="France"/>
          <w:sz w:val="20"/>
          <w:szCs w:val="20"/>
        </w:rPr>
        <w:t>š</w:t>
      </w:r>
      <w:r w:rsidRPr="005D7EB6">
        <w:rPr>
          <w:sz w:val="20"/>
          <w:szCs w:val="20"/>
        </w:rPr>
        <w:t>n</w:t>
      </w:r>
      <w:r w:rsidRPr="005D7EB6">
        <w:rPr>
          <w:rFonts w:cs="France"/>
          <w:sz w:val="20"/>
          <w:szCs w:val="20"/>
        </w:rPr>
        <w:t>ý</w:t>
      </w:r>
      <w:r w:rsidRPr="005D7EB6">
        <w:rPr>
          <w:sz w:val="20"/>
          <w:szCs w:val="20"/>
        </w:rPr>
        <w:t>ch norem a p</w:t>
      </w:r>
      <w:r w:rsidRPr="005D7EB6">
        <w:rPr>
          <w:rFonts w:ascii="Times New Roman" w:hAnsi="Times New Roman"/>
          <w:sz w:val="20"/>
          <w:szCs w:val="20"/>
        </w:rPr>
        <w:t>ř</w:t>
      </w:r>
      <w:r w:rsidRPr="005D7EB6">
        <w:rPr>
          <w:sz w:val="20"/>
          <w:szCs w:val="20"/>
        </w:rPr>
        <w:t>edpis</w:t>
      </w:r>
      <w:r w:rsidRPr="005D7EB6">
        <w:rPr>
          <w:rFonts w:ascii="Times New Roman" w:hAnsi="Times New Roman"/>
          <w:sz w:val="20"/>
          <w:szCs w:val="20"/>
        </w:rPr>
        <w:t>ů</w:t>
      </w:r>
      <w:r w:rsidRPr="005D7EB6">
        <w:rPr>
          <w:rFonts w:cs="France"/>
          <w:sz w:val="20"/>
          <w:szCs w:val="20"/>
        </w:rPr>
        <w:t>.</w:t>
      </w:r>
      <w:r w:rsidR="009C4ED4">
        <w:rPr>
          <w:rFonts w:cs="France"/>
          <w:sz w:val="20"/>
          <w:szCs w:val="20"/>
        </w:rPr>
        <w:t xml:space="preserve"> </w:t>
      </w:r>
      <w:r w:rsidR="009C4ED4">
        <w:rPr>
          <w:sz w:val="20"/>
          <w:szCs w:val="20"/>
        </w:rPr>
        <w:t>P</w:t>
      </w:r>
      <w:r w:rsidR="009C4ED4" w:rsidRPr="009665DF">
        <w:rPr>
          <w:rFonts w:ascii="Cambria" w:hAnsi="Cambria" w:cs="Cambria"/>
          <w:sz w:val="20"/>
          <w:szCs w:val="20"/>
        </w:rPr>
        <w:t>ř</w:t>
      </w:r>
      <w:r w:rsidR="009C4ED4" w:rsidRPr="009665DF">
        <w:rPr>
          <w:sz w:val="20"/>
          <w:szCs w:val="20"/>
        </w:rPr>
        <w:t>ed zapo</w:t>
      </w:r>
      <w:r w:rsidR="009C4ED4" w:rsidRPr="009665DF">
        <w:rPr>
          <w:rFonts w:ascii="Cambria" w:hAnsi="Cambria" w:cs="Cambria"/>
          <w:sz w:val="20"/>
          <w:szCs w:val="20"/>
        </w:rPr>
        <w:t>č</w:t>
      </w:r>
      <w:r w:rsidR="009C4ED4" w:rsidRPr="009665DF">
        <w:rPr>
          <w:sz w:val="20"/>
          <w:szCs w:val="20"/>
        </w:rPr>
        <w:t>etím výkopových prací je nutno požádat správce sítí o vyty</w:t>
      </w:r>
      <w:r w:rsidR="009C4ED4" w:rsidRPr="009665DF">
        <w:rPr>
          <w:rFonts w:ascii="Cambria" w:hAnsi="Cambria" w:cs="Cambria"/>
          <w:sz w:val="20"/>
          <w:szCs w:val="20"/>
        </w:rPr>
        <w:t>č</w:t>
      </w:r>
      <w:r w:rsidR="009C4ED4" w:rsidRPr="009665DF">
        <w:rPr>
          <w:sz w:val="20"/>
          <w:szCs w:val="20"/>
        </w:rPr>
        <w:t>ení podzemního vedení, aby nedošlo k jejich poškození, v místech podzemních vedení provád</w:t>
      </w:r>
      <w:r w:rsidR="009C4ED4" w:rsidRPr="009665DF">
        <w:rPr>
          <w:rFonts w:ascii="Cambria" w:hAnsi="Cambria" w:cs="Cambria"/>
          <w:sz w:val="20"/>
          <w:szCs w:val="20"/>
        </w:rPr>
        <w:t>ě</w:t>
      </w:r>
      <w:r w:rsidR="009C4ED4" w:rsidRPr="009665DF">
        <w:rPr>
          <w:sz w:val="20"/>
          <w:szCs w:val="20"/>
        </w:rPr>
        <w:t>t výkopy ru</w:t>
      </w:r>
      <w:r w:rsidR="009C4ED4" w:rsidRPr="009665DF">
        <w:rPr>
          <w:rFonts w:ascii="Cambria" w:hAnsi="Cambria" w:cs="Cambria"/>
          <w:sz w:val="20"/>
          <w:szCs w:val="20"/>
        </w:rPr>
        <w:t>č</w:t>
      </w:r>
      <w:r w:rsidR="009C4ED4" w:rsidRPr="009665DF">
        <w:rPr>
          <w:sz w:val="20"/>
          <w:szCs w:val="20"/>
        </w:rPr>
        <w:t>n</w:t>
      </w:r>
      <w:r w:rsidR="009C4ED4" w:rsidRPr="009665DF">
        <w:rPr>
          <w:rFonts w:ascii="Cambria" w:hAnsi="Cambria" w:cs="Cambria"/>
          <w:sz w:val="20"/>
          <w:szCs w:val="20"/>
        </w:rPr>
        <w:t>ě</w:t>
      </w:r>
      <w:r w:rsidR="009C4ED4">
        <w:rPr>
          <w:sz w:val="20"/>
          <w:szCs w:val="20"/>
        </w:rPr>
        <w:t>. P</w:t>
      </w:r>
      <w:r w:rsidR="009C4ED4" w:rsidRPr="009665DF">
        <w:rPr>
          <w:rFonts w:ascii="Cambria" w:hAnsi="Cambria" w:cs="Cambria"/>
          <w:sz w:val="20"/>
          <w:szCs w:val="20"/>
        </w:rPr>
        <w:t>ř</w:t>
      </w:r>
      <w:r w:rsidR="009C4ED4" w:rsidRPr="009665DF">
        <w:rPr>
          <w:sz w:val="20"/>
          <w:szCs w:val="20"/>
        </w:rPr>
        <w:t>i výkopových prac</w:t>
      </w:r>
      <w:r w:rsidR="009C4ED4">
        <w:rPr>
          <w:sz w:val="20"/>
          <w:szCs w:val="20"/>
        </w:rPr>
        <w:t>í</w:t>
      </w:r>
      <w:r w:rsidR="009C4ED4" w:rsidRPr="009665DF">
        <w:rPr>
          <w:sz w:val="20"/>
          <w:szCs w:val="20"/>
        </w:rPr>
        <w:t>ch provád</w:t>
      </w:r>
      <w:r w:rsidR="009C4ED4" w:rsidRPr="009665DF">
        <w:rPr>
          <w:rFonts w:ascii="Cambria" w:hAnsi="Cambria" w:cs="Cambria"/>
          <w:sz w:val="20"/>
          <w:szCs w:val="20"/>
        </w:rPr>
        <w:t>ě</w:t>
      </w:r>
      <w:r w:rsidR="009C4ED4" w:rsidRPr="009665DF">
        <w:rPr>
          <w:sz w:val="20"/>
          <w:szCs w:val="20"/>
        </w:rPr>
        <w:t>t pažení ve vazb</w:t>
      </w:r>
      <w:r w:rsidR="009C4ED4" w:rsidRPr="009665DF">
        <w:rPr>
          <w:rFonts w:ascii="Cambria" w:hAnsi="Cambria" w:cs="Cambria"/>
          <w:sz w:val="20"/>
          <w:szCs w:val="20"/>
        </w:rPr>
        <w:t>ě</w:t>
      </w:r>
      <w:r w:rsidR="009C4ED4" w:rsidRPr="009665DF">
        <w:rPr>
          <w:sz w:val="20"/>
          <w:szCs w:val="20"/>
        </w:rPr>
        <w:t xml:space="preserve"> na soudržnost zeminy a hloubku výkop</w:t>
      </w:r>
      <w:r w:rsidR="009C4ED4" w:rsidRPr="009665DF">
        <w:rPr>
          <w:rFonts w:ascii="Cambria" w:hAnsi="Cambria" w:cs="Cambria"/>
          <w:sz w:val="20"/>
          <w:szCs w:val="20"/>
        </w:rPr>
        <w:t>ů</w:t>
      </w:r>
      <w:r w:rsidR="009C4ED4" w:rsidRPr="009665DF">
        <w:rPr>
          <w:sz w:val="20"/>
          <w:szCs w:val="20"/>
        </w:rPr>
        <w:t xml:space="preserve"> dle p</w:t>
      </w:r>
      <w:r w:rsidR="009C4ED4" w:rsidRPr="009665DF">
        <w:rPr>
          <w:rFonts w:ascii="Cambria" w:hAnsi="Cambria" w:cs="Cambria"/>
          <w:sz w:val="20"/>
          <w:szCs w:val="20"/>
        </w:rPr>
        <w:t>ř</w:t>
      </w:r>
      <w:r w:rsidR="009C4ED4" w:rsidRPr="009665DF">
        <w:rPr>
          <w:sz w:val="20"/>
          <w:szCs w:val="20"/>
        </w:rPr>
        <w:t>íslušných norem a p</w:t>
      </w:r>
      <w:r w:rsidR="009C4ED4" w:rsidRPr="009665DF">
        <w:rPr>
          <w:rFonts w:ascii="Cambria" w:hAnsi="Cambria" w:cs="Cambria"/>
          <w:sz w:val="20"/>
          <w:szCs w:val="20"/>
        </w:rPr>
        <w:t>ř</w:t>
      </w:r>
      <w:r w:rsidR="009C4ED4" w:rsidRPr="009665DF">
        <w:rPr>
          <w:sz w:val="20"/>
          <w:szCs w:val="20"/>
        </w:rPr>
        <w:t>edpis</w:t>
      </w:r>
      <w:r w:rsidR="009C4ED4" w:rsidRPr="009665DF">
        <w:rPr>
          <w:rFonts w:ascii="Cambria" w:hAnsi="Cambria" w:cs="Cambria"/>
          <w:sz w:val="20"/>
          <w:szCs w:val="20"/>
        </w:rPr>
        <w:t>ů</w:t>
      </w:r>
      <w:r w:rsidR="009C4ED4">
        <w:rPr>
          <w:rFonts w:ascii="Cambria" w:hAnsi="Cambria" w:cs="Cambria"/>
          <w:sz w:val="20"/>
          <w:szCs w:val="20"/>
        </w:rPr>
        <w:t>.</w:t>
      </w:r>
    </w:p>
    <w:p w:rsidR="00A620B9" w:rsidRPr="00B147B0" w:rsidRDefault="00A620B9" w:rsidP="006F1A9A"/>
    <w:p w:rsidR="00A620B9" w:rsidRPr="00416578" w:rsidRDefault="00A620B9" w:rsidP="008A065F">
      <w:pPr>
        <w:pStyle w:val="Prosttext"/>
        <w:ind w:left="142"/>
        <w:jc w:val="both"/>
        <w:rPr>
          <w:rFonts w:ascii="France" w:hAnsi="France" w:cs="France"/>
          <w:sz w:val="24"/>
          <w:szCs w:val="24"/>
        </w:rPr>
      </w:pPr>
      <w:r w:rsidRPr="00416578">
        <w:rPr>
          <w:rFonts w:ascii="France" w:hAnsi="France" w:cs="France"/>
          <w:sz w:val="24"/>
          <w:szCs w:val="24"/>
        </w:rPr>
        <w:t>ZÁKLADY</w:t>
      </w:r>
    </w:p>
    <w:p w:rsidR="006E1A5A" w:rsidRPr="00321011" w:rsidRDefault="00321011" w:rsidP="00FA5B9A">
      <w:pPr>
        <w:pStyle w:val="StylFrance11bZarovnatdoblokuPrvndek2cmPed"/>
        <w:ind w:left="142" w:right="0" w:firstLine="0"/>
        <w:rPr>
          <w:sz w:val="20"/>
          <w:szCs w:val="20"/>
        </w:rPr>
      </w:pPr>
      <w:r w:rsidRPr="00321011">
        <w:rPr>
          <w:sz w:val="20"/>
          <w:szCs w:val="20"/>
        </w:rPr>
        <w:t>Nenavrhují se.</w:t>
      </w:r>
      <w:r w:rsidR="00582AB9" w:rsidRPr="00321011">
        <w:rPr>
          <w:sz w:val="20"/>
          <w:szCs w:val="20"/>
        </w:rPr>
        <w:t xml:space="preserve"> </w:t>
      </w:r>
    </w:p>
    <w:p w:rsidR="00EB7590" w:rsidRPr="00A1723B" w:rsidRDefault="00EB7590" w:rsidP="00FA23CA">
      <w:pPr>
        <w:rPr>
          <w:sz w:val="16"/>
          <w:szCs w:val="16"/>
        </w:rPr>
      </w:pPr>
    </w:p>
    <w:p w:rsidR="00A620B9" w:rsidRDefault="00A620B9" w:rsidP="008A065F">
      <w:pPr>
        <w:pStyle w:val="Prosttext"/>
        <w:ind w:left="142"/>
        <w:jc w:val="both"/>
        <w:rPr>
          <w:rFonts w:ascii="France" w:hAnsi="France" w:cs="France"/>
          <w:sz w:val="24"/>
          <w:szCs w:val="24"/>
        </w:rPr>
      </w:pPr>
      <w:r w:rsidRPr="00416578">
        <w:rPr>
          <w:rFonts w:ascii="France" w:hAnsi="France" w:cs="France"/>
          <w:sz w:val="24"/>
          <w:szCs w:val="24"/>
        </w:rPr>
        <w:t>SVISLÉ KONSTRUKCE</w:t>
      </w:r>
    </w:p>
    <w:p w:rsidR="00A620B9" w:rsidRPr="006F1A9A" w:rsidRDefault="008B0756" w:rsidP="00A742B2">
      <w:pPr>
        <w:pStyle w:val="StylFrance11bZarovnatdoblokuPrvndek2cmPed"/>
        <w:ind w:left="142" w:right="0" w:firstLine="0"/>
        <w:rPr>
          <w:rFonts w:cs="Cambria"/>
          <w:sz w:val="20"/>
          <w:szCs w:val="20"/>
        </w:rPr>
      </w:pPr>
      <w:r w:rsidRPr="006F1A9A">
        <w:rPr>
          <w:rFonts w:cs="Cambria"/>
          <w:sz w:val="20"/>
          <w:szCs w:val="20"/>
        </w:rPr>
        <w:t>Č</w:t>
      </w:r>
      <w:r w:rsidRPr="006F1A9A">
        <w:rPr>
          <w:sz w:val="20"/>
          <w:szCs w:val="20"/>
        </w:rPr>
        <w:t xml:space="preserve">ást zazdívek a </w:t>
      </w:r>
      <w:r w:rsidRPr="006F1A9A">
        <w:rPr>
          <w:rFonts w:cs="Cambria"/>
          <w:sz w:val="20"/>
          <w:szCs w:val="20"/>
        </w:rPr>
        <w:t xml:space="preserve">dozdívek </w:t>
      </w:r>
      <w:r w:rsidR="00F1320C" w:rsidRPr="006F1A9A">
        <w:rPr>
          <w:rFonts w:cs="Cambria"/>
          <w:sz w:val="20"/>
          <w:szCs w:val="20"/>
        </w:rPr>
        <w:t>v prostoru krovu, v místě vedení původn</w:t>
      </w:r>
      <w:r w:rsidR="00F1320C" w:rsidRPr="006F1A9A">
        <w:rPr>
          <w:rFonts w:cs="France"/>
          <w:sz w:val="20"/>
          <w:szCs w:val="20"/>
        </w:rPr>
        <w:t>í</w:t>
      </w:r>
      <w:r w:rsidR="00F1320C" w:rsidRPr="006F1A9A">
        <w:rPr>
          <w:rFonts w:cs="Cambria"/>
          <w:sz w:val="20"/>
          <w:szCs w:val="20"/>
        </w:rPr>
        <w:t>ch instalac</w:t>
      </w:r>
      <w:r w:rsidR="00F1320C" w:rsidRPr="006F1A9A">
        <w:rPr>
          <w:rFonts w:cs="France"/>
          <w:sz w:val="20"/>
          <w:szCs w:val="20"/>
        </w:rPr>
        <w:t>í</w:t>
      </w:r>
      <w:r w:rsidR="00F1320C" w:rsidRPr="006F1A9A">
        <w:rPr>
          <w:rFonts w:cs="Cambria"/>
          <w:sz w:val="20"/>
          <w:szCs w:val="20"/>
        </w:rPr>
        <w:t xml:space="preserve">, </w:t>
      </w:r>
      <w:r w:rsidRPr="006F1A9A">
        <w:rPr>
          <w:rFonts w:cs="Cambria"/>
          <w:sz w:val="20"/>
          <w:szCs w:val="20"/>
        </w:rPr>
        <w:t xml:space="preserve">provést z cihel plných pálených na maltu vápenocementovou MVC5 (důsledně dodržovat výrobcem předepsanou technologii zdění). </w:t>
      </w:r>
      <w:r w:rsidR="00656017" w:rsidRPr="006F1A9A">
        <w:rPr>
          <w:rFonts w:cs="Cambria"/>
          <w:sz w:val="20"/>
          <w:szCs w:val="20"/>
        </w:rPr>
        <w:t>Stávající komínová t</w:t>
      </w:r>
      <w:r w:rsidR="00C03519" w:rsidRPr="006F1A9A">
        <w:rPr>
          <w:rFonts w:cs="Cambria"/>
          <w:sz w:val="20"/>
          <w:szCs w:val="20"/>
        </w:rPr>
        <w:t>ělesa budou odbour</w:t>
      </w:r>
      <w:r w:rsidR="00C03519" w:rsidRPr="006F1A9A">
        <w:rPr>
          <w:rFonts w:cs="France"/>
          <w:sz w:val="20"/>
          <w:szCs w:val="20"/>
        </w:rPr>
        <w:t>á</w:t>
      </w:r>
      <w:r w:rsidR="00C03519" w:rsidRPr="006F1A9A">
        <w:rPr>
          <w:rFonts w:cs="Cambria"/>
          <w:sz w:val="20"/>
          <w:szCs w:val="20"/>
        </w:rPr>
        <w:t>na do roviny a překryta betonovou hlavou v</w:t>
      </w:r>
      <w:r w:rsidR="00C03519" w:rsidRPr="006F1A9A">
        <w:rPr>
          <w:rFonts w:cs="France"/>
          <w:sz w:val="20"/>
          <w:szCs w:val="20"/>
        </w:rPr>
        <w:t> </w:t>
      </w:r>
      <w:r w:rsidR="00C03519" w:rsidRPr="006F1A9A">
        <w:rPr>
          <w:rFonts w:cs="Cambria"/>
          <w:sz w:val="20"/>
          <w:szCs w:val="20"/>
        </w:rPr>
        <w:t>tl.50mm.</w:t>
      </w:r>
    </w:p>
    <w:p w:rsidR="008B0756" w:rsidRPr="008B0756" w:rsidRDefault="008B0756" w:rsidP="008B0756">
      <w:pPr>
        <w:pStyle w:val="StylFrance11bZarovnatdoblokuPrvndek2cmPed"/>
        <w:ind w:left="142" w:right="0" w:firstLine="0"/>
        <w:rPr>
          <w:sz w:val="20"/>
          <w:szCs w:val="20"/>
        </w:rPr>
      </w:pPr>
    </w:p>
    <w:p w:rsidR="00A620B9" w:rsidRPr="00416578" w:rsidRDefault="00A620B9" w:rsidP="008A065F">
      <w:pPr>
        <w:pStyle w:val="Prosttext"/>
        <w:ind w:left="142"/>
        <w:jc w:val="both"/>
        <w:rPr>
          <w:rFonts w:ascii="France" w:hAnsi="France" w:cs="France"/>
          <w:sz w:val="24"/>
          <w:szCs w:val="24"/>
        </w:rPr>
      </w:pPr>
      <w:r w:rsidRPr="00416578">
        <w:rPr>
          <w:rFonts w:ascii="France" w:hAnsi="France" w:cs="France"/>
          <w:sz w:val="24"/>
          <w:szCs w:val="24"/>
        </w:rPr>
        <w:t>VODOROVNÉ KONSTRUKCE</w:t>
      </w:r>
    </w:p>
    <w:p w:rsidR="00E13FD1" w:rsidRPr="00321011" w:rsidRDefault="00E13FD1" w:rsidP="00E13FD1">
      <w:pPr>
        <w:pStyle w:val="StylFrance11bZarovnatdoblokuPrvndek2cmPed"/>
        <w:ind w:left="142" w:right="0" w:firstLine="0"/>
        <w:rPr>
          <w:sz w:val="20"/>
          <w:szCs w:val="20"/>
        </w:rPr>
      </w:pPr>
      <w:r w:rsidRPr="00321011">
        <w:rPr>
          <w:sz w:val="20"/>
          <w:szCs w:val="20"/>
        </w:rPr>
        <w:t xml:space="preserve">Nenavrhují se. </w:t>
      </w:r>
    </w:p>
    <w:p w:rsidR="002C32A9" w:rsidRPr="002C32A9" w:rsidRDefault="002C32A9" w:rsidP="002C32A9">
      <w:pPr>
        <w:pStyle w:val="StylFrance11bZarovnatdoblokuPrvndek2cmPed"/>
        <w:ind w:left="142" w:right="0" w:firstLine="0"/>
        <w:rPr>
          <w:sz w:val="16"/>
          <w:szCs w:val="16"/>
        </w:rPr>
      </w:pPr>
    </w:p>
    <w:p w:rsidR="00A620B9" w:rsidRPr="00416578" w:rsidRDefault="00A620B9" w:rsidP="008A065F">
      <w:pPr>
        <w:pStyle w:val="Prosttext"/>
        <w:ind w:left="142"/>
        <w:jc w:val="both"/>
        <w:rPr>
          <w:rFonts w:ascii="France" w:hAnsi="France" w:cs="France"/>
          <w:sz w:val="24"/>
          <w:szCs w:val="24"/>
        </w:rPr>
      </w:pPr>
      <w:r w:rsidRPr="00416578">
        <w:rPr>
          <w:rFonts w:ascii="France" w:hAnsi="France" w:cs="France"/>
          <w:sz w:val="24"/>
          <w:szCs w:val="24"/>
        </w:rPr>
        <w:t>SCHODIŠT</w:t>
      </w:r>
      <w:r w:rsidRPr="00416578">
        <w:rPr>
          <w:rFonts w:ascii="Cambria" w:hAnsi="Cambria" w:cs="Cambria"/>
          <w:sz w:val="24"/>
          <w:szCs w:val="24"/>
        </w:rPr>
        <w:t>Ě</w:t>
      </w:r>
    </w:p>
    <w:p w:rsidR="00D440C3" w:rsidRPr="00FC39F0" w:rsidRDefault="000E7A82" w:rsidP="00D440C3">
      <w:pPr>
        <w:pStyle w:val="StylFrance11bZarovnatdoblokuPrvndek2cmPed"/>
        <w:ind w:left="142" w:right="0" w:firstLine="0"/>
        <w:rPr>
          <w:szCs w:val="22"/>
        </w:rPr>
      </w:pPr>
      <w:r>
        <w:rPr>
          <w:szCs w:val="22"/>
        </w:rPr>
        <w:t>Nenavrhují se.</w:t>
      </w:r>
    </w:p>
    <w:p w:rsidR="004529F9" w:rsidRPr="006F1A9A" w:rsidRDefault="004529F9" w:rsidP="006F1A9A">
      <w:pPr>
        <w:pStyle w:val="StylFrance11bZarovnatdoblokuPrvndek2cmPed"/>
        <w:ind w:left="0" w:right="0" w:firstLine="0"/>
        <w:rPr>
          <w:sz w:val="20"/>
          <w:szCs w:val="20"/>
        </w:rPr>
      </w:pPr>
    </w:p>
    <w:p w:rsidR="00AD72EA" w:rsidRPr="00416578" w:rsidRDefault="00AD72EA" w:rsidP="00AD72EA">
      <w:pPr>
        <w:pStyle w:val="Prosttext"/>
        <w:ind w:left="142"/>
        <w:jc w:val="both"/>
        <w:rPr>
          <w:rFonts w:ascii="France" w:hAnsi="France" w:cs="France"/>
          <w:sz w:val="24"/>
          <w:szCs w:val="24"/>
        </w:rPr>
      </w:pPr>
      <w:r>
        <w:rPr>
          <w:rFonts w:ascii="France" w:hAnsi="France" w:cs="France"/>
          <w:sz w:val="24"/>
          <w:szCs w:val="24"/>
        </w:rPr>
        <w:t xml:space="preserve">VÝTAH, </w:t>
      </w:r>
      <w:r w:rsidR="00E95B35">
        <w:rPr>
          <w:rFonts w:ascii="France" w:hAnsi="France" w:cs="France"/>
          <w:sz w:val="24"/>
          <w:szCs w:val="24"/>
        </w:rPr>
        <w:t xml:space="preserve">ZVEDACÍ </w:t>
      </w:r>
      <w:r>
        <w:rPr>
          <w:rFonts w:ascii="France" w:hAnsi="France" w:cs="France"/>
          <w:sz w:val="24"/>
          <w:szCs w:val="24"/>
        </w:rPr>
        <w:t>PLOŠINA</w:t>
      </w:r>
    </w:p>
    <w:p w:rsidR="002C32A9" w:rsidRPr="00FC39F0" w:rsidRDefault="002C32A9" w:rsidP="002C32A9">
      <w:pPr>
        <w:pStyle w:val="StylFrance11bZarovnatdoblokuPrvndek2cmPed"/>
        <w:ind w:left="142" w:right="0" w:firstLine="0"/>
        <w:rPr>
          <w:szCs w:val="22"/>
        </w:rPr>
      </w:pPr>
      <w:r>
        <w:rPr>
          <w:szCs w:val="22"/>
        </w:rPr>
        <w:t>Nenavrhují se.</w:t>
      </w:r>
    </w:p>
    <w:p w:rsidR="00A620B9" w:rsidRPr="006F1A9A" w:rsidRDefault="00A620B9" w:rsidP="00DE0658">
      <w:pPr>
        <w:rPr>
          <w:sz w:val="20"/>
          <w:szCs w:val="20"/>
        </w:rPr>
      </w:pPr>
    </w:p>
    <w:p w:rsidR="00A620B9" w:rsidRPr="00416578" w:rsidRDefault="00A620B9" w:rsidP="008A065F">
      <w:pPr>
        <w:pStyle w:val="Prosttext"/>
        <w:ind w:left="142"/>
        <w:jc w:val="both"/>
        <w:rPr>
          <w:rFonts w:ascii="France" w:hAnsi="France" w:cs="France"/>
          <w:sz w:val="24"/>
          <w:szCs w:val="24"/>
        </w:rPr>
      </w:pPr>
      <w:r w:rsidRPr="00416578">
        <w:rPr>
          <w:rFonts w:ascii="France" w:hAnsi="France" w:cs="France"/>
          <w:sz w:val="24"/>
          <w:szCs w:val="24"/>
        </w:rPr>
        <w:t>ZAST</w:t>
      </w:r>
      <w:r w:rsidRPr="00416578">
        <w:rPr>
          <w:rFonts w:ascii="Cambria" w:hAnsi="Cambria" w:cs="Cambria"/>
          <w:sz w:val="24"/>
          <w:szCs w:val="24"/>
        </w:rPr>
        <w:t>Ř</w:t>
      </w:r>
      <w:r w:rsidRPr="00416578">
        <w:rPr>
          <w:rFonts w:ascii="France" w:hAnsi="France" w:cs="France CE"/>
          <w:sz w:val="24"/>
          <w:szCs w:val="24"/>
        </w:rPr>
        <w:t>EŠENÍ</w:t>
      </w:r>
    </w:p>
    <w:p w:rsidR="00C1788F" w:rsidRPr="00686DCE" w:rsidRDefault="00686DCE" w:rsidP="00A65E0A">
      <w:pPr>
        <w:pStyle w:val="StylFrance11bZarovnatdoblokuPrvndek2cmPed"/>
        <w:ind w:left="142" w:right="0" w:firstLine="0"/>
        <w:rPr>
          <w:sz w:val="20"/>
          <w:szCs w:val="20"/>
        </w:rPr>
      </w:pPr>
      <w:r w:rsidRPr="00311945">
        <w:rPr>
          <w:sz w:val="20"/>
          <w:szCs w:val="20"/>
        </w:rPr>
        <w:t>Všechny stávající nevyužívané prvky a rozvody na st</w:t>
      </w:r>
      <w:r w:rsidRPr="00311945">
        <w:rPr>
          <w:rFonts w:ascii="Cambria" w:hAnsi="Cambria" w:cs="Cambria"/>
          <w:sz w:val="20"/>
          <w:szCs w:val="20"/>
        </w:rPr>
        <w:t>ř</w:t>
      </w:r>
      <w:r w:rsidRPr="00311945">
        <w:rPr>
          <w:sz w:val="20"/>
          <w:szCs w:val="20"/>
        </w:rPr>
        <w:t>e</w:t>
      </w:r>
      <w:r w:rsidRPr="00311945">
        <w:rPr>
          <w:rFonts w:cs="France"/>
          <w:sz w:val="20"/>
          <w:szCs w:val="20"/>
        </w:rPr>
        <w:t>š</w:t>
      </w:r>
      <w:r w:rsidRPr="00311945">
        <w:rPr>
          <w:sz w:val="20"/>
          <w:szCs w:val="20"/>
        </w:rPr>
        <w:t>n</w:t>
      </w:r>
      <w:r w:rsidRPr="00311945">
        <w:rPr>
          <w:rFonts w:cs="France"/>
          <w:sz w:val="20"/>
          <w:szCs w:val="20"/>
        </w:rPr>
        <w:t>í</w:t>
      </w:r>
      <w:r w:rsidRPr="00311945">
        <w:rPr>
          <w:sz w:val="20"/>
          <w:szCs w:val="20"/>
        </w:rPr>
        <w:t>ch rovin</w:t>
      </w:r>
      <w:r w:rsidRPr="00311945">
        <w:rPr>
          <w:rFonts w:cs="France"/>
          <w:sz w:val="20"/>
          <w:szCs w:val="20"/>
        </w:rPr>
        <w:t>á</w:t>
      </w:r>
      <w:r w:rsidRPr="00311945">
        <w:rPr>
          <w:sz w:val="20"/>
          <w:szCs w:val="20"/>
        </w:rPr>
        <w:t>ch a v prostoru krovu (kotvy, skoby, h</w:t>
      </w:r>
      <w:r w:rsidRPr="00311945">
        <w:rPr>
          <w:rFonts w:ascii="Cambria" w:hAnsi="Cambria" w:cs="Cambria"/>
          <w:sz w:val="20"/>
          <w:szCs w:val="20"/>
        </w:rPr>
        <w:t>ř</w:t>
      </w:r>
      <w:r w:rsidRPr="00311945">
        <w:rPr>
          <w:sz w:val="20"/>
          <w:szCs w:val="20"/>
        </w:rPr>
        <w:t>eb</w:t>
      </w:r>
      <w:r w:rsidRPr="00311945">
        <w:rPr>
          <w:rFonts w:cs="France"/>
          <w:sz w:val="20"/>
          <w:szCs w:val="20"/>
        </w:rPr>
        <w:t>í</w:t>
      </w:r>
      <w:r w:rsidRPr="00311945">
        <w:rPr>
          <w:sz w:val="20"/>
          <w:szCs w:val="20"/>
        </w:rPr>
        <w:t xml:space="preserve">ky, el. </w:t>
      </w:r>
      <w:proofErr w:type="gramStart"/>
      <w:r w:rsidRPr="00311945">
        <w:rPr>
          <w:sz w:val="20"/>
          <w:szCs w:val="20"/>
        </w:rPr>
        <w:t>rozvody</w:t>
      </w:r>
      <w:proofErr w:type="gramEnd"/>
      <w:r w:rsidRPr="00311945">
        <w:rPr>
          <w:sz w:val="20"/>
          <w:szCs w:val="20"/>
        </w:rPr>
        <w:t>, atd..) budou šetrn</w:t>
      </w:r>
      <w:r w:rsidRPr="00311945">
        <w:rPr>
          <w:rFonts w:ascii="Cambria" w:hAnsi="Cambria" w:cs="Cambria"/>
          <w:sz w:val="20"/>
          <w:szCs w:val="20"/>
        </w:rPr>
        <w:t>ě</w:t>
      </w:r>
      <w:r w:rsidRPr="00311945">
        <w:rPr>
          <w:sz w:val="20"/>
          <w:szCs w:val="20"/>
        </w:rPr>
        <w:t xml:space="preserve"> odstran</w:t>
      </w:r>
      <w:r w:rsidRPr="00311945">
        <w:rPr>
          <w:rFonts w:ascii="Cambria" w:hAnsi="Cambria" w:cs="Cambria"/>
          <w:sz w:val="20"/>
          <w:szCs w:val="20"/>
        </w:rPr>
        <w:t>ě</w:t>
      </w:r>
      <w:r w:rsidRPr="00311945">
        <w:rPr>
          <w:sz w:val="20"/>
          <w:szCs w:val="20"/>
        </w:rPr>
        <w:t xml:space="preserve">ny. Všechny </w:t>
      </w:r>
      <w:r w:rsidRPr="00311945">
        <w:rPr>
          <w:rFonts w:ascii="Cambria" w:hAnsi="Cambria" w:cs="Cambria"/>
          <w:sz w:val="20"/>
          <w:szCs w:val="20"/>
        </w:rPr>
        <w:t>ř</w:t>
      </w:r>
      <w:r w:rsidRPr="00311945">
        <w:rPr>
          <w:sz w:val="20"/>
          <w:szCs w:val="20"/>
        </w:rPr>
        <w:t>e</w:t>
      </w:r>
      <w:r w:rsidRPr="00311945">
        <w:rPr>
          <w:rFonts w:cs="France"/>
          <w:sz w:val="20"/>
          <w:szCs w:val="20"/>
        </w:rPr>
        <w:t>š</w:t>
      </w:r>
      <w:r w:rsidRPr="00311945">
        <w:rPr>
          <w:sz w:val="20"/>
          <w:szCs w:val="20"/>
        </w:rPr>
        <w:t>en</w:t>
      </w:r>
      <w:r w:rsidRPr="00311945">
        <w:rPr>
          <w:rFonts w:cs="France"/>
          <w:sz w:val="20"/>
          <w:szCs w:val="20"/>
        </w:rPr>
        <w:t>é</w:t>
      </w:r>
      <w:r w:rsidRPr="00311945">
        <w:rPr>
          <w:sz w:val="20"/>
          <w:szCs w:val="20"/>
        </w:rPr>
        <w:t xml:space="preserve"> st</w:t>
      </w:r>
      <w:r w:rsidRPr="00311945">
        <w:rPr>
          <w:rFonts w:ascii="Cambria" w:hAnsi="Cambria" w:cs="Cambria"/>
          <w:sz w:val="20"/>
          <w:szCs w:val="20"/>
        </w:rPr>
        <w:t>ř</w:t>
      </w:r>
      <w:r w:rsidRPr="00311945">
        <w:rPr>
          <w:sz w:val="20"/>
          <w:szCs w:val="20"/>
        </w:rPr>
        <w:t>ešní roviny o</w:t>
      </w:r>
      <w:r w:rsidRPr="00311945">
        <w:rPr>
          <w:rFonts w:ascii="Cambria" w:hAnsi="Cambria" w:cs="Cambria"/>
          <w:sz w:val="20"/>
          <w:szCs w:val="20"/>
        </w:rPr>
        <w:t>č</w:t>
      </w:r>
      <w:r w:rsidRPr="00311945">
        <w:rPr>
          <w:sz w:val="20"/>
          <w:szCs w:val="20"/>
        </w:rPr>
        <w:t>istit od zbytk</w:t>
      </w:r>
      <w:r w:rsidRPr="00311945">
        <w:rPr>
          <w:rFonts w:ascii="Cambria" w:hAnsi="Cambria" w:cs="Cambria"/>
          <w:sz w:val="20"/>
          <w:szCs w:val="20"/>
        </w:rPr>
        <w:t>ů</w:t>
      </w:r>
      <w:r w:rsidRPr="00311945">
        <w:rPr>
          <w:sz w:val="20"/>
          <w:szCs w:val="20"/>
        </w:rPr>
        <w:t xml:space="preserve"> odseparovan</w:t>
      </w:r>
      <w:r w:rsidRPr="00311945">
        <w:rPr>
          <w:rFonts w:cs="France"/>
          <w:sz w:val="20"/>
          <w:szCs w:val="20"/>
        </w:rPr>
        <w:t>ý</w:t>
      </w:r>
      <w:r w:rsidRPr="00311945">
        <w:rPr>
          <w:sz w:val="20"/>
          <w:szCs w:val="20"/>
        </w:rPr>
        <w:t>ch omítek</w:t>
      </w:r>
      <w:r w:rsidR="00F30E55">
        <w:rPr>
          <w:sz w:val="20"/>
          <w:szCs w:val="20"/>
        </w:rPr>
        <w:t xml:space="preserve"> a</w:t>
      </w:r>
      <w:r w:rsidRPr="00311945">
        <w:rPr>
          <w:sz w:val="20"/>
          <w:szCs w:val="20"/>
        </w:rPr>
        <w:t xml:space="preserve"> ne</w:t>
      </w:r>
      <w:r w:rsidRPr="00311945">
        <w:rPr>
          <w:rFonts w:ascii="Cambria" w:hAnsi="Cambria" w:cs="Cambria"/>
          <w:sz w:val="20"/>
          <w:szCs w:val="20"/>
        </w:rPr>
        <w:t>č</w:t>
      </w:r>
      <w:r w:rsidR="00F30E55">
        <w:rPr>
          <w:sz w:val="20"/>
          <w:szCs w:val="20"/>
        </w:rPr>
        <w:t>istot</w:t>
      </w:r>
      <w:r w:rsidRPr="00311945">
        <w:rPr>
          <w:sz w:val="20"/>
          <w:szCs w:val="20"/>
        </w:rPr>
        <w:t>.</w:t>
      </w:r>
    </w:p>
    <w:p w:rsidR="005B03CA" w:rsidRPr="00686DCE" w:rsidRDefault="006B6753" w:rsidP="00992D74">
      <w:pPr>
        <w:pStyle w:val="StylFrance11bZarovnatdoblokuPrvndek2cmPed"/>
        <w:ind w:left="142" w:right="0" w:firstLine="0"/>
        <w:rPr>
          <w:sz w:val="20"/>
          <w:szCs w:val="20"/>
        </w:rPr>
      </w:pPr>
      <w:r w:rsidRPr="00686DCE">
        <w:rPr>
          <w:sz w:val="20"/>
          <w:szCs w:val="20"/>
        </w:rPr>
        <w:lastRenderedPageBreak/>
        <w:t>Provést šetrnou demontáž stávající st</w:t>
      </w:r>
      <w:r w:rsidRPr="00686DCE">
        <w:rPr>
          <w:rFonts w:cs="Cambria"/>
          <w:sz w:val="20"/>
          <w:szCs w:val="20"/>
        </w:rPr>
        <w:t>ř</w:t>
      </w:r>
      <w:r w:rsidRPr="00686DCE">
        <w:rPr>
          <w:sz w:val="20"/>
          <w:szCs w:val="20"/>
        </w:rPr>
        <w:t>ešní krytiny  </w:t>
      </w:r>
      <w:r w:rsidR="00673348" w:rsidRPr="00686DCE">
        <w:rPr>
          <w:sz w:val="20"/>
          <w:szCs w:val="20"/>
        </w:rPr>
        <w:t xml:space="preserve">z </w:t>
      </w:r>
      <w:r w:rsidR="009D1CA4" w:rsidRPr="00686DCE">
        <w:rPr>
          <w:sz w:val="20"/>
          <w:szCs w:val="20"/>
        </w:rPr>
        <w:t>azbestocementových</w:t>
      </w:r>
      <w:r w:rsidRPr="00686DCE">
        <w:rPr>
          <w:sz w:val="20"/>
          <w:szCs w:val="20"/>
        </w:rPr>
        <w:t xml:space="preserve"> a </w:t>
      </w:r>
      <w:r w:rsidR="009D1CA4" w:rsidRPr="00686DCE">
        <w:rPr>
          <w:sz w:val="20"/>
          <w:szCs w:val="20"/>
        </w:rPr>
        <w:t>vlákno</w:t>
      </w:r>
      <w:r w:rsidRPr="00686DCE">
        <w:rPr>
          <w:sz w:val="20"/>
          <w:szCs w:val="20"/>
        </w:rPr>
        <w:t>cementových šablon formátu 400/400mm, plechové krytiny s jednoduchou stojatou drážkou z m</w:t>
      </w:r>
      <w:r w:rsidRPr="00686DCE">
        <w:rPr>
          <w:rFonts w:ascii="Cambria" w:hAnsi="Cambria" w:cs="Cambria"/>
          <w:sz w:val="20"/>
          <w:szCs w:val="20"/>
        </w:rPr>
        <w:t>ě</w:t>
      </w:r>
      <w:r w:rsidRPr="00686DCE">
        <w:rPr>
          <w:sz w:val="20"/>
          <w:szCs w:val="20"/>
        </w:rPr>
        <w:t>d</w:t>
      </w:r>
      <w:r w:rsidRPr="00686DCE">
        <w:rPr>
          <w:rFonts w:ascii="Cambria" w:hAnsi="Cambria" w:cs="Cambria"/>
          <w:sz w:val="20"/>
          <w:szCs w:val="20"/>
        </w:rPr>
        <w:t>ě</w:t>
      </w:r>
      <w:r w:rsidRPr="00686DCE">
        <w:rPr>
          <w:sz w:val="20"/>
          <w:szCs w:val="20"/>
        </w:rPr>
        <w:t>ných, pozinkovaný a lakovaných plech</w:t>
      </w:r>
      <w:r w:rsidRPr="00686DCE">
        <w:rPr>
          <w:rFonts w:ascii="Cambria" w:hAnsi="Cambria" w:cs="Cambria"/>
          <w:sz w:val="20"/>
          <w:szCs w:val="20"/>
        </w:rPr>
        <w:t>ů</w:t>
      </w:r>
      <w:r w:rsidRPr="00686DCE">
        <w:rPr>
          <w:sz w:val="20"/>
          <w:szCs w:val="20"/>
        </w:rPr>
        <w:t xml:space="preserve"> a ozna</w:t>
      </w:r>
      <w:r w:rsidRPr="00686DCE">
        <w:rPr>
          <w:rFonts w:ascii="Cambria" w:hAnsi="Cambria" w:cs="Cambria"/>
          <w:sz w:val="20"/>
          <w:szCs w:val="20"/>
        </w:rPr>
        <w:t>č</w:t>
      </w:r>
      <w:r w:rsidRPr="00686DCE">
        <w:rPr>
          <w:sz w:val="20"/>
          <w:szCs w:val="20"/>
        </w:rPr>
        <w:t>ených ploch s krytinou z asfaltových pas</w:t>
      </w:r>
      <w:r w:rsidRPr="00686DCE">
        <w:rPr>
          <w:rFonts w:ascii="Cambria" w:hAnsi="Cambria" w:cs="Cambria"/>
          <w:sz w:val="20"/>
          <w:szCs w:val="20"/>
        </w:rPr>
        <w:t>ů</w:t>
      </w:r>
      <w:r w:rsidRPr="00686DCE">
        <w:rPr>
          <w:sz w:val="20"/>
          <w:szCs w:val="20"/>
        </w:rPr>
        <w:t>. Stávající krytinu demontovat v</w:t>
      </w:r>
      <w:r w:rsidRPr="00686DCE">
        <w:rPr>
          <w:rFonts w:ascii="Cambria" w:hAnsi="Cambria" w:cs="Cambria"/>
          <w:sz w:val="20"/>
          <w:szCs w:val="20"/>
        </w:rPr>
        <w:t>č</w:t>
      </w:r>
      <w:r w:rsidRPr="00686DCE">
        <w:rPr>
          <w:sz w:val="20"/>
          <w:szCs w:val="20"/>
        </w:rPr>
        <w:t>etn</w:t>
      </w:r>
      <w:r w:rsidRPr="00686DCE">
        <w:rPr>
          <w:rFonts w:ascii="Cambria" w:hAnsi="Cambria" w:cs="Cambria"/>
          <w:sz w:val="20"/>
          <w:szCs w:val="20"/>
        </w:rPr>
        <w:t>ě</w:t>
      </w:r>
      <w:r w:rsidRPr="00686DCE">
        <w:rPr>
          <w:sz w:val="20"/>
          <w:szCs w:val="20"/>
        </w:rPr>
        <w:t xml:space="preserve"> </w:t>
      </w:r>
      <w:r w:rsidR="00673348" w:rsidRPr="00686DCE">
        <w:rPr>
          <w:sz w:val="20"/>
          <w:szCs w:val="20"/>
        </w:rPr>
        <w:t>p</w:t>
      </w:r>
      <w:r w:rsidR="00673348" w:rsidRPr="00686DCE">
        <w:rPr>
          <w:rFonts w:ascii="Cambria" w:hAnsi="Cambria" w:cs="Cambria"/>
          <w:sz w:val="20"/>
          <w:szCs w:val="20"/>
        </w:rPr>
        <w:t>ů</w:t>
      </w:r>
      <w:r w:rsidR="00673348" w:rsidRPr="00686DCE">
        <w:rPr>
          <w:sz w:val="20"/>
          <w:szCs w:val="20"/>
        </w:rPr>
        <w:t>vodn</w:t>
      </w:r>
      <w:r w:rsidR="00673348" w:rsidRPr="00686DCE">
        <w:rPr>
          <w:rFonts w:cs="France"/>
          <w:sz w:val="20"/>
          <w:szCs w:val="20"/>
        </w:rPr>
        <w:t>í</w:t>
      </w:r>
      <w:r w:rsidR="00673348" w:rsidRPr="00686DCE">
        <w:rPr>
          <w:sz w:val="20"/>
          <w:szCs w:val="20"/>
        </w:rPr>
        <w:t xml:space="preserve">ch </w:t>
      </w:r>
      <w:r w:rsidRPr="00686DCE">
        <w:rPr>
          <w:sz w:val="20"/>
          <w:szCs w:val="20"/>
        </w:rPr>
        <w:t xml:space="preserve">podkladních </w:t>
      </w:r>
      <w:r w:rsidR="00673348" w:rsidRPr="00686DCE">
        <w:rPr>
          <w:sz w:val="20"/>
          <w:szCs w:val="20"/>
        </w:rPr>
        <w:t xml:space="preserve">vrstev z </w:t>
      </w:r>
      <w:r w:rsidRPr="00686DCE">
        <w:rPr>
          <w:sz w:val="20"/>
          <w:szCs w:val="20"/>
        </w:rPr>
        <w:t>asfaltových pás</w:t>
      </w:r>
      <w:r w:rsidRPr="00686DCE">
        <w:rPr>
          <w:rFonts w:ascii="Cambria" w:hAnsi="Cambria" w:cs="Cambria"/>
          <w:sz w:val="20"/>
          <w:szCs w:val="20"/>
        </w:rPr>
        <w:t>ů</w:t>
      </w:r>
      <w:r w:rsidR="00B5484B" w:rsidRPr="00686DCE">
        <w:rPr>
          <w:sz w:val="20"/>
          <w:szCs w:val="20"/>
        </w:rPr>
        <w:t xml:space="preserve">, </w:t>
      </w:r>
      <w:r w:rsidRPr="00686DCE">
        <w:rPr>
          <w:sz w:val="20"/>
          <w:szCs w:val="20"/>
        </w:rPr>
        <w:t>kotevních prvk</w:t>
      </w:r>
      <w:r w:rsidRPr="00686DCE">
        <w:rPr>
          <w:rFonts w:ascii="Cambria" w:hAnsi="Cambria" w:cs="Cambria"/>
          <w:sz w:val="20"/>
          <w:szCs w:val="20"/>
        </w:rPr>
        <w:t>ů</w:t>
      </w:r>
      <w:r w:rsidR="00814E3B" w:rsidRPr="00686DCE">
        <w:rPr>
          <w:rFonts w:cs="Cambria"/>
          <w:sz w:val="20"/>
          <w:szCs w:val="20"/>
        </w:rPr>
        <w:t xml:space="preserve"> pro krytinu</w:t>
      </w:r>
      <w:r w:rsidR="00B5484B" w:rsidRPr="00686DCE">
        <w:rPr>
          <w:sz w:val="20"/>
          <w:szCs w:val="20"/>
        </w:rPr>
        <w:t>, stávající</w:t>
      </w:r>
      <w:r w:rsidR="00814E3B" w:rsidRPr="00686DCE">
        <w:rPr>
          <w:sz w:val="20"/>
          <w:szCs w:val="20"/>
        </w:rPr>
        <w:t>ho</w:t>
      </w:r>
      <w:r w:rsidR="00B5484B" w:rsidRPr="00686DCE">
        <w:rPr>
          <w:sz w:val="20"/>
          <w:szCs w:val="20"/>
        </w:rPr>
        <w:t xml:space="preserve"> oplechování, </w:t>
      </w:r>
      <w:r w:rsidR="00814E3B" w:rsidRPr="00686DCE">
        <w:rPr>
          <w:sz w:val="20"/>
          <w:szCs w:val="20"/>
        </w:rPr>
        <w:t>odvodn</w:t>
      </w:r>
      <w:r w:rsidR="00814E3B" w:rsidRPr="00686DCE">
        <w:rPr>
          <w:rFonts w:ascii="Cambria" w:hAnsi="Cambria" w:cs="Cambria"/>
          <w:sz w:val="20"/>
          <w:szCs w:val="20"/>
        </w:rPr>
        <w:t>ě</w:t>
      </w:r>
      <w:r w:rsidR="00814E3B" w:rsidRPr="00686DCE">
        <w:rPr>
          <w:sz w:val="20"/>
          <w:szCs w:val="20"/>
        </w:rPr>
        <w:t>ní (žlaby, svody)</w:t>
      </w:r>
      <w:r w:rsidR="00230144" w:rsidRPr="00686DCE">
        <w:rPr>
          <w:sz w:val="20"/>
          <w:szCs w:val="20"/>
        </w:rPr>
        <w:t>, st</w:t>
      </w:r>
      <w:r w:rsidR="000C2622" w:rsidRPr="00686DCE">
        <w:rPr>
          <w:rFonts w:ascii="Cambria" w:hAnsi="Cambria" w:cs="Cambria"/>
          <w:sz w:val="20"/>
          <w:szCs w:val="20"/>
        </w:rPr>
        <w:t>ř</w:t>
      </w:r>
      <w:r w:rsidR="000C2622" w:rsidRPr="00686DCE">
        <w:rPr>
          <w:sz w:val="20"/>
          <w:szCs w:val="20"/>
        </w:rPr>
        <w:t>e</w:t>
      </w:r>
      <w:r w:rsidR="000C2622" w:rsidRPr="00686DCE">
        <w:rPr>
          <w:rFonts w:cs="France"/>
          <w:sz w:val="20"/>
          <w:szCs w:val="20"/>
        </w:rPr>
        <w:t>š</w:t>
      </w:r>
      <w:r w:rsidR="000C2622" w:rsidRPr="00686DCE">
        <w:rPr>
          <w:sz w:val="20"/>
          <w:szCs w:val="20"/>
        </w:rPr>
        <w:t>n</w:t>
      </w:r>
      <w:r w:rsidR="000C2622" w:rsidRPr="00686DCE">
        <w:rPr>
          <w:rFonts w:cs="France"/>
          <w:sz w:val="20"/>
          <w:szCs w:val="20"/>
        </w:rPr>
        <w:t>í</w:t>
      </w:r>
      <w:r w:rsidR="000C2622" w:rsidRPr="00686DCE">
        <w:rPr>
          <w:sz w:val="20"/>
          <w:szCs w:val="20"/>
        </w:rPr>
        <w:t xml:space="preserve">ch </w:t>
      </w:r>
      <w:r w:rsidR="00230144" w:rsidRPr="00686DCE">
        <w:rPr>
          <w:sz w:val="20"/>
          <w:szCs w:val="20"/>
        </w:rPr>
        <w:t>zachyta</w:t>
      </w:r>
      <w:r w:rsidR="00230144" w:rsidRPr="00686DCE">
        <w:rPr>
          <w:rFonts w:ascii="Cambria" w:hAnsi="Cambria" w:cs="Cambria"/>
          <w:sz w:val="20"/>
          <w:szCs w:val="20"/>
        </w:rPr>
        <w:t>č</w:t>
      </w:r>
      <w:r w:rsidR="000C2622" w:rsidRPr="00686DCE">
        <w:rPr>
          <w:rFonts w:ascii="Cambria" w:hAnsi="Cambria" w:cs="Cambria"/>
          <w:sz w:val="20"/>
          <w:szCs w:val="20"/>
        </w:rPr>
        <w:t>ů</w:t>
      </w:r>
      <w:r w:rsidR="004E060A">
        <w:rPr>
          <w:sz w:val="20"/>
          <w:szCs w:val="20"/>
        </w:rPr>
        <w:t xml:space="preserve">, </w:t>
      </w:r>
      <w:r w:rsidR="00814E3B" w:rsidRPr="00686DCE">
        <w:rPr>
          <w:sz w:val="20"/>
          <w:szCs w:val="20"/>
        </w:rPr>
        <w:t xml:space="preserve">VZT </w:t>
      </w:r>
      <w:r w:rsidR="004E060A">
        <w:rPr>
          <w:sz w:val="20"/>
          <w:szCs w:val="20"/>
        </w:rPr>
        <w:t xml:space="preserve">a ZTI </w:t>
      </w:r>
      <w:r w:rsidR="00814E3B" w:rsidRPr="00686DCE">
        <w:rPr>
          <w:sz w:val="20"/>
          <w:szCs w:val="20"/>
        </w:rPr>
        <w:t>prvk</w:t>
      </w:r>
      <w:r w:rsidR="00814E3B" w:rsidRPr="00686DCE">
        <w:rPr>
          <w:rFonts w:ascii="Cambria" w:hAnsi="Cambria" w:cs="Cambria"/>
          <w:sz w:val="20"/>
          <w:szCs w:val="20"/>
        </w:rPr>
        <w:t>ů</w:t>
      </w:r>
      <w:r w:rsidR="00814E3B" w:rsidRPr="00686DCE">
        <w:rPr>
          <w:sz w:val="20"/>
          <w:szCs w:val="20"/>
        </w:rPr>
        <w:t xml:space="preserve"> ukon</w:t>
      </w:r>
      <w:r w:rsidR="00814E3B" w:rsidRPr="00686DCE">
        <w:rPr>
          <w:rFonts w:ascii="Cambria" w:hAnsi="Cambria" w:cs="Cambria"/>
          <w:sz w:val="20"/>
          <w:szCs w:val="20"/>
        </w:rPr>
        <w:t>č</w:t>
      </w:r>
      <w:r w:rsidR="00814E3B" w:rsidRPr="00686DCE">
        <w:rPr>
          <w:sz w:val="20"/>
          <w:szCs w:val="20"/>
        </w:rPr>
        <w:t>en</w:t>
      </w:r>
      <w:r w:rsidR="00814E3B" w:rsidRPr="00686DCE">
        <w:rPr>
          <w:rFonts w:cs="France"/>
          <w:sz w:val="20"/>
          <w:szCs w:val="20"/>
        </w:rPr>
        <w:t>ý</w:t>
      </w:r>
      <w:r w:rsidR="00814E3B" w:rsidRPr="00686DCE">
        <w:rPr>
          <w:sz w:val="20"/>
          <w:szCs w:val="20"/>
        </w:rPr>
        <w:t>ch nad st</w:t>
      </w:r>
      <w:r w:rsidR="00814E3B" w:rsidRPr="00686DCE">
        <w:rPr>
          <w:rFonts w:ascii="Cambria" w:hAnsi="Cambria" w:cs="Cambria"/>
          <w:sz w:val="20"/>
          <w:szCs w:val="20"/>
        </w:rPr>
        <w:t>ř</w:t>
      </w:r>
      <w:r w:rsidR="00814E3B" w:rsidRPr="00686DCE">
        <w:rPr>
          <w:sz w:val="20"/>
          <w:szCs w:val="20"/>
        </w:rPr>
        <w:t>e</w:t>
      </w:r>
      <w:r w:rsidR="00814E3B" w:rsidRPr="00686DCE">
        <w:rPr>
          <w:rFonts w:cs="France"/>
          <w:sz w:val="20"/>
          <w:szCs w:val="20"/>
        </w:rPr>
        <w:t>š</w:t>
      </w:r>
      <w:r w:rsidR="00814E3B" w:rsidRPr="00686DCE">
        <w:rPr>
          <w:sz w:val="20"/>
          <w:szCs w:val="20"/>
        </w:rPr>
        <w:t>n</w:t>
      </w:r>
      <w:r w:rsidR="00814E3B" w:rsidRPr="00686DCE">
        <w:rPr>
          <w:rFonts w:cs="France"/>
          <w:sz w:val="20"/>
          <w:szCs w:val="20"/>
        </w:rPr>
        <w:t>í</w:t>
      </w:r>
      <w:r w:rsidR="005B03CA" w:rsidRPr="00686DCE">
        <w:rPr>
          <w:sz w:val="20"/>
          <w:szCs w:val="20"/>
        </w:rPr>
        <w:t>m</w:t>
      </w:r>
      <w:r w:rsidR="00814E3B" w:rsidRPr="00686DCE">
        <w:rPr>
          <w:sz w:val="20"/>
          <w:szCs w:val="20"/>
        </w:rPr>
        <w:t xml:space="preserve"> plášt</w:t>
      </w:r>
      <w:r w:rsidR="00814E3B" w:rsidRPr="00686DCE">
        <w:rPr>
          <w:rFonts w:ascii="Cambria" w:hAnsi="Cambria" w:cs="Cambria"/>
          <w:sz w:val="20"/>
          <w:szCs w:val="20"/>
        </w:rPr>
        <w:t>ě</w:t>
      </w:r>
      <w:r w:rsidR="00814E3B" w:rsidRPr="00686DCE">
        <w:rPr>
          <w:sz w:val="20"/>
          <w:szCs w:val="20"/>
        </w:rPr>
        <w:t>m.</w:t>
      </w:r>
      <w:r w:rsidR="00B5484B" w:rsidRPr="00686DCE">
        <w:rPr>
          <w:sz w:val="20"/>
          <w:szCs w:val="20"/>
        </w:rPr>
        <w:t xml:space="preserve"> </w:t>
      </w:r>
      <w:r w:rsidRPr="00686DCE">
        <w:rPr>
          <w:sz w:val="20"/>
          <w:szCs w:val="20"/>
        </w:rPr>
        <w:t>U mansardové st</w:t>
      </w:r>
      <w:r w:rsidRPr="00686DCE">
        <w:rPr>
          <w:rFonts w:ascii="Cambria" w:hAnsi="Cambria" w:cs="Cambria"/>
          <w:sz w:val="20"/>
          <w:szCs w:val="20"/>
        </w:rPr>
        <w:t>ř</w:t>
      </w:r>
      <w:r w:rsidRPr="00686DCE">
        <w:rPr>
          <w:sz w:val="20"/>
          <w:szCs w:val="20"/>
        </w:rPr>
        <w:t>echy demontovat stávajíc</w:t>
      </w:r>
      <w:r w:rsidR="00673348" w:rsidRPr="00686DCE">
        <w:rPr>
          <w:sz w:val="20"/>
          <w:szCs w:val="20"/>
        </w:rPr>
        <w:t>í</w:t>
      </w:r>
      <w:r w:rsidRPr="00686DCE">
        <w:rPr>
          <w:sz w:val="20"/>
          <w:szCs w:val="20"/>
        </w:rPr>
        <w:t xml:space="preserve"> krytinu v</w:t>
      </w:r>
      <w:r w:rsidRPr="00686DCE">
        <w:rPr>
          <w:rFonts w:ascii="Cambria" w:hAnsi="Cambria" w:cs="Cambria"/>
          <w:sz w:val="20"/>
          <w:szCs w:val="20"/>
        </w:rPr>
        <w:t>č</w:t>
      </w:r>
      <w:r w:rsidRPr="00686DCE">
        <w:rPr>
          <w:sz w:val="20"/>
          <w:szCs w:val="20"/>
        </w:rPr>
        <w:t>etn</w:t>
      </w:r>
      <w:r w:rsidRPr="00686DCE">
        <w:rPr>
          <w:rFonts w:ascii="Cambria" w:hAnsi="Cambria" w:cs="Cambria"/>
          <w:sz w:val="20"/>
          <w:szCs w:val="20"/>
        </w:rPr>
        <w:t>ě</w:t>
      </w:r>
      <w:r w:rsidRPr="00686DCE">
        <w:rPr>
          <w:sz w:val="20"/>
          <w:szCs w:val="20"/>
        </w:rPr>
        <w:t xml:space="preserve"> jednoduchého la</w:t>
      </w:r>
      <w:r w:rsidRPr="00686DCE">
        <w:rPr>
          <w:rFonts w:ascii="Cambria" w:hAnsi="Cambria" w:cs="Cambria"/>
          <w:sz w:val="20"/>
          <w:szCs w:val="20"/>
        </w:rPr>
        <w:t>ť</w:t>
      </w:r>
      <w:r w:rsidRPr="00686DCE">
        <w:rPr>
          <w:sz w:val="20"/>
          <w:szCs w:val="20"/>
        </w:rPr>
        <w:t>ování a pojistné hydroizola</w:t>
      </w:r>
      <w:r w:rsidRPr="00686DCE">
        <w:rPr>
          <w:rFonts w:ascii="Cambria" w:hAnsi="Cambria" w:cs="Cambria"/>
          <w:sz w:val="20"/>
          <w:szCs w:val="20"/>
        </w:rPr>
        <w:t>č</w:t>
      </w:r>
      <w:r w:rsidRPr="00686DCE">
        <w:rPr>
          <w:sz w:val="20"/>
          <w:szCs w:val="20"/>
        </w:rPr>
        <w:t>ní fólie</w:t>
      </w:r>
      <w:r w:rsidR="00AF7319" w:rsidRPr="00686DCE">
        <w:rPr>
          <w:sz w:val="20"/>
          <w:szCs w:val="20"/>
        </w:rPr>
        <w:t>.</w:t>
      </w:r>
      <w:r w:rsidR="00992D74" w:rsidRPr="00686DCE">
        <w:rPr>
          <w:sz w:val="20"/>
          <w:szCs w:val="20"/>
        </w:rPr>
        <w:t xml:space="preserve"> </w:t>
      </w:r>
    </w:p>
    <w:p w:rsidR="00803F37" w:rsidRPr="00086997" w:rsidRDefault="00230144" w:rsidP="00086997">
      <w:pPr>
        <w:pStyle w:val="StylFrance11bZarovnatdoblokuPrvndek2cmPed"/>
        <w:ind w:left="142" w:right="0" w:firstLine="0"/>
        <w:rPr>
          <w:sz w:val="20"/>
          <w:szCs w:val="20"/>
        </w:rPr>
      </w:pPr>
      <w:r w:rsidRPr="00686DCE">
        <w:rPr>
          <w:sz w:val="20"/>
          <w:szCs w:val="20"/>
        </w:rPr>
        <w:t xml:space="preserve">Po </w:t>
      </w:r>
      <w:r w:rsidR="00FB1D4A" w:rsidRPr="00686DCE">
        <w:rPr>
          <w:sz w:val="20"/>
          <w:szCs w:val="20"/>
        </w:rPr>
        <w:t>odstran</w:t>
      </w:r>
      <w:r w:rsidR="00FB1D4A" w:rsidRPr="00686DCE">
        <w:rPr>
          <w:rFonts w:ascii="Cambria" w:hAnsi="Cambria" w:cs="Cambria"/>
          <w:sz w:val="20"/>
          <w:szCs w:val="20"/>
        </w:rPr>
        <w:t>ě</w:t>
      </w:r>
      <w:r w:rsidR="00FB1D4A" w:rsidRPr="00686DCE">
        <w:rPr>
          <w:sz w:val="20"/>
          <w:szCs w:val="20"/>
        </w:rPr>
        <w:t>n</w:t>
      </w:r>
      <w:r w:rsidR="00FB1D4A" w:rsidRPr="00686DCE">
        <w:rPr>
          <w:rFonts w:cs="France"/>
          <w:sz w:val="20"/>
          <w:szCs w:val="20"/>
        </w:rPr>
        <w:t>í</w:t>
      </w:r>
      <w:r w:rsidR="00FB1D4A" w:rsidRPr="00686DCE">
        <w:rPr>
          <w:sz w:val="20"/>
          <w:szCs w:val="20"/>
        </w:rPr>
        <w:t xml:space="preserve"> p</w:t>
      </w:r>
      <w:r w:rsidR="00FB1D4A" w:rsidRPr="00686DCE">
        <w:rPr>
          <w:rFonts w:ascii="Cambria" w:hAnsi="Cambria" w:cs="Cambria"/>
          <w:sz w:val="20"/>
          <w:szCs w:val="20"/>
        </w:rPr>
        <w:t>ů</w:t>
      </w:r>
      <w:r w:rsidR="00FB1D4A" w:rsidRPr="00686DCE">
        <w:rPr>
          <w:sz w:val="20"/>
          <w:szCs w:val="20"/>
        </w:rPr>
        <w:t>vodn</w:t>
      </w:r>
      <w:r w:rsidR="00FB1D4A" w:rsidRPr="00686DCE">
        <w:rPr>
          <w:rFonts w:cs="France"/>
          <w:sz w:val="20"/>
          <w:szCs w:val="20"/>
        </w:rPr>
        <w:t>í</w:t>
      </w:r>
      <w:r w:rsidRPr="00686DCE">
        <w:rPr>
          <w:sz w:val="20"/>
          <w:szCs w:val="20"/>
        </w:rPr>
        <w:t xml:space="preserve"> krytiny p</w:t>
      </w:r>
      <w:r w:rsidR="00992D74" w:rsidRPr="00686DCE">
        <w:rPr>
          <w:sz w:val="20"/>
          <w:szCs w:val="20"/>
        </w:rPr>
        <w:t>rovést demo</w:t>
      </w:r>
      <w:r w:rsidR="004E27DE" w:rsidRPr="00686DCE">
        <w:rPr>
          <w:sz w:val="20"/>
          <w:szCs w:val="20"/>
        </w:rPr>
        <w:t>n</w:t>
      </w:r>
      <w:r w:rsidR="00992D74" w:rsidRPr="00686DCE">
        <w:rPr>
          <w:sz w:val="20"/>
          <w:szCs w:val="20"/>
        </w:rPr>
        <w:t>tá</w:t>
      </w:r>
      <w:r w:rsidR="004E27DE" w:rsidRPr="00686DCE">
        <w:rPr>
          <w:sz w:val="20"/>
          <w:szCs w:val="20"/>
        </w:rPr>
        <w:t>ž</w:t>
      </w:r>
      <w:r w:rsidR="00992D74" w:rsidRPr="00686DCE">
        <w:rPr>
          <w:sz w:val="20"/>
          <w:szCs w:val="20"/>
        </w:rPr>
        <w:t xml:space="preserve"> naru</w:t>
      </w:r>
      <w:r w:rsidR="00992D74" w:rsidRPr="00686DCE">
        <w:rPr>
          <w:rFonts w:cs="France"/>
          <w:sz w:val="20"/>
          <w:szCs w:val="20"/>
        </w:rPr>
        <w:t>š</w:t>
      </w:r>
      <w:r w:rsidR="00992D74" w:rsidRPr="00686DCE">
        <w:rPr>
          <w:sz w:val="20"/>
          <w:szCs w:val="20"/>
        </w:rPr>
        <w:t>en</w:t>
      </w:r>
      <w:r w:rsidR="004E27DE" w:rsidRPr="00686DCE">
        <w:rPr>
          <w:sz w:val="20"/>
          <w:szCs w:val="20"/>
        </w:rPr>
        <w:t>ých</w:t>
      </w:r>
      <w:r w:rsidRPr="00686DCE">
        <w:rPr>
          <w:sz w:val="20"/>
          <w:szCs w:val="20"/>
        </w:rPr>
        <w:t xml:space="preserve"> </w:t>
      </w:r>
      <w:r w:rsidR="00992D74" w:rsidRPr="00686DCE">
        <w:rPr>
          <w:sz w:val="20"/>
          <w:szCs w:val="20"/>
        </w:rPr>
        <w:t>ploch stávajícího bedn</w:t>
      </w:r>
      <w:r w:rsidR="00992D74" w:rsidRPr="00686DCE">
        <w:rPr>
          <w:rFonts w:ascii="Cambria" w:hAnsi="Cambria" w:cs="Cambria"/>
          <w:sz w:val="20"/>
          <w:szCs w:val="20"/>
        </w:rPr>
        <w:t>ě</w:t>
      </w:r>
      <w:r w:rsidR="00992D74" w:rsidRPr="00686DCE">
        <w:rPr>
          <w:sz w:val="20"/>
          <w:szCs w:val="20"/>
        </w:rPr>
        <w:t>n</w:t>
      </w:r>
      <w:r w:rsidR="00992D74" w:rsidRPr="00686DCE">
        <w:rPr>
          <w:rFonts w:cs="France"/>
          <w:sz w:val="20"/>
          <w:szCs w:val="20"/>
        </w:rPr>
        <w:t>í</w:t>
      </w:r>
      <w:r w:rsidRPr="00686DCE">
        <w:rPr>
          <w:sz w:val="20"/>
          <w:szCs w:val="20"/>
        </w:rPr>
        <w:t xml:space="preserve">. </w:t>
      </w:r>
      <w:r w:rsidR="00906BFC" w:rsidRPr="00686DCE">
        <w:rPr>
          <w:sz w:val="20"/>
          <w:szCs w:val="20"/>
        </w:rPr>
        <w:t xml:space="preserve">Stávající narušené </w:t>
      </w:r>
      <w:r w:rsidR="00992D74" w:rsidRPr="00686DCE">
        <w:rPr>
          <w:sz w:val="20"/>
          <w:szCs w:val="20"/>
        </w:rPr>
        <w:t xml:space="preserve">prvky krovu </w:t>
      </w:r>
      <w:r w:rsidR="00906BFC" w:rsidRPr="00686DCE">
        <w:rPr>
          <w:sz w:val="20"/>
          <w:szCs w:val="20"/>
        </w:rPr>
        <w:t>šetrn</w:t>
      </w:r>
      <w:r w:rsidR="00906BFC" w:rsidRPr="00686DCE">
        <w:rPr>
          <w:rFonts w:ascii="Cambria" w:hAnsi="Cambria" w:cs="Cambria"/>
          <w:sz w:val="20"/>
          <w:szCs w:val="20"/>
        </w:rPr>
        <w:t>ě</w:t>
      </w:r>
      <w:r w:rsidR="00906BFC" w:rsidRPr="00686DCE">
        <w:rPr>
          <w:sz w:val="20"/>
          <w:szCs w:val="20"/>
        </w:rPr>
        <w:t xml:space="preserve"> rozebrat a nahradit nov</w:t>
      </w:r>
      <w:r w:rsidR="00906BFC" w:rsidRPr="00686DCE">
        <w:rPr>
          <w:rFonts w:cs="France"/>
          <w:sz w:val="20"/>
          <w:szCs w:val="20"/>
        </w:rPr>
        <w:t>ý</w:t>
      </w:r>
      <w:r w:rsidR="00906BFC" w:rsidRPr="00686DCE">
        <w:rPr>
          <w:sz w:val="20"/>
          <w:szCs w:val="20"/>
        </w:rPr>
        <w:t>mi prvky shodn</w:t>
      </w:r>
      <w:r w:rsidR="00906BFC" w:rsidRPr="00686DCE">
        <w:rPr>
          <w:rFonts w:cs="France"/>
          <w:sz w:val="20"/>
          <w:szCs w:val="20"/>
        </w:rPr>
        <w:t>é</w:t>
      </w:r>
      <w:r w:rsidR="00906BFC" w:rsidRPr="00686DCE">
        <w:rPr>
          <w:sz w:val="20"/>
          <w:szCs w:val="20"/>
        </w:rPr>
        <w:t>ho profilu</w:t>
      </w:r>
      <w:r w:rsidR="00992D74" w:rsidRPr="00686DCE">
        <w:rPr>
          <w:sz w:val="20"/>
          <w:szCs w:val="20"/>
        </w:rPr>
        <w:t xml:space="preserve">. </w:t>
      </w:r>
      <w:r w:rsidR="00F37A21" w:rsidRPr="00686DCE">
        <w:rPr>
          <w:sz w:val="20"/>
          <w:szCs w:val="20"/>
        </w:rPr>
        <w:t xml:space="preserve">V místech </w:t>
      </w:r>
      <w:r w:rsidR="00992D74" w:rsidRPr="00686DCE">
        <w:rPr>
          <w:sz w:val="20"/>
          <w:szCs w:val="20"/>
        </w:rPr>
        <w:t xml:space="preserve">u nichž </w:t>
      </w:r>
      <w:r w:rsidR="00126C3A" w:rsidRPr="00686DCE">
        <w:rPr>
          <w:sz w:val="20"/>
          <w:szCs w:val="20"/>
        </w:rPr>
        <w:t>není</w:t>
      </w:r>
      <w:r w:rsidR="00992D74" w:rsidRPr="00686DCE">
        <w:rPr>
          <w:sz w:val="20"/>
          <w:szCs w:val="20"/>
        </w:rPr>
        <w:t xml:space="preserve"> možná </w:t>
      </w:r>
      <w:r w:rsidR="00126C3A" w:rsidRPr="00686DCE">
        <w:rPr>
          <w:sz w:val="20"/>
          <w:szCs w:val="20"/>
        </w:rPr>
        <w:t>demontáž p</w:t>
      </w:r>
      <w:r w:rsidR="00126C3A" w:rsidRPr="00686DCE">
        <w:rPr>
          <w:rFonts w:ascii="Cambria" w:hAnsi="Cambria" w:cs="Cambria"/>
          <w:sz w:val="20"/>
          <w:szCs w:val="20"/>
        </w:rPr>
        <w:t>ů</w:t>
      </w:r>
      <w:r w:rsidR="00126C3A" w:rsidRPr="00686DCE">
        <w:rPr>
          <w:sz w:val="20"/>
          <w:szCs w:val="20"/>
        </w:rPr>
        <w:t>vodn</w:t>
      </w:r>
      <w:r w:rsidR="00126C3A" w:rsidRPr="00686DCE">
        <w:rPr>
          <w:rFonts w:cs="France"/>
          <w:sz w:val="20"/>
          <w:szCs w:val="20"/>
        </w:rPr>
        <w:t>í</w:t>
      </w:r>
      <w:r w:rsidR="00126C3A" w:rsidRPr="00686DCE">
        <w:rPr>
          <w:sz w:val="20"/>
          <w:szCs w:val="20"/>
        </w:rPr>
        <w:t>ho prvku, je navr</w:t>
      </w:r>
      <w:r w:rsidR="00126C3A" w:rsidRPr="00686DCE">
        <w:rPr>
          <w:rFonts w:cs="France"/>
          <w:sz w:val="20"/>
          <w:szCs w:val="20"/>
        </w:rPr>
        <w:t>ž</w:t>
      </w:r>
      <w:r w:rsidR="00126C3A" w:rsidRPr="00686DCE">
        <w:rPr>
          <w:sz w:val="20"/>
          <w:szCs w:val="20"/>
        </w:rPr>
        <w:t>ena oprava pomoc</w:t>
      </w:r>
      <w:r w:rsidR="00126C3A" w:rsidRPr="00686DCE">
        <w:rPr>
          <w:rFonts w:cs="France"/>
          <w:sz w:val="20"/>
          <w:szCs w:val="20"/>
        </w:rPr>
        <w:t>í</w:t>
      </w:r>
      <w:r w:rsidR="00126C3A" w:rsidRPr="00686DCE">
        <w:rPr>
          <w:sz w:val="20"/>
          <w:szCs w:val="20"/>
        </w:rPr>
        <w:t xml:space="preserve"> p</w:t>
      </w:r>
      <w:r w:rsidR="00126C3A" w:rsidRPr="00686DCE">
        <w:rPr>
          <w:rFonts w:ascii="Cambria" w:hAnsi="Cambria" w:cs="Cambria"/>
          <w:sz w:val="20"/>
          <w:szCs w:val="20"/>
        </w:rPr>
        <w:t>ř</w:t>
      </w:r>
      <w:r w:rsidR="00126C3A" w:rsidRPr="00686DCE">
        <w:rPr>
          <w:rFonts w:cs="France"/>
          <w:sz w:val="20"/>
          <w:szCs w:val="20"/>
        </w:rPr>
        <w:t>í</w:t>
      </w:r>
      <w:r w:rsidR="00126C3A" w:rsidRPr="00686DCE">
        <w:rPr>
          <w:sz w:val="20"/>
          <w:szCs w:val="20"/>
        </w:rPr>
        <w:t>lo</w:t>
      </w:r>
      <w:r w:rsidR="00126C3A" w:rsidRPr="00686DCE">
        <w:rPr>
          <w:rFonts w:cs="France"/>
          <w:sz w:val="20"/>
          <w:szCs w:val="20"/>
        </w:rPr>
        <w:t>ž</w:t>
      </w:r>
      <w:r w:rsidR="00126C3A" w:rsidRPr="00686DCE">
        <w:rPr>
          <w:sz w:val="20"/>
          <w:szCs w:val="20"/>
        </w:rPr>
        <w:t xml:space="preserve">ek. </w:t>
      </w:r>
      <w:r w:rsidR="004170ED" w:rsidRPr="00686DCE">
        <w:rPr>
          <w:sz w:val="20"/>
          <w:szCs w:val="20"/>
        </w:rPr>
        <w:t xml:space="preserve">Novou </w:t>
      </w:r>
      <w:r w:rsidR="004170ED" w:rsidRPr="00686DCE">
        <w:rPr>
          <w:rFonts w:cs="France"/>
          <w:sz w:val="20"/>
          <w:szCs w:val="20"/>
        </w:rPr>
        <w:t>p</w:t>
      </w:r>
      <w:r w:rsidR="00FB1D4A" w:rsidRPr="00686DCE">
        <w:rPr>
          <w:rFonts w:ascii="Cambria" w:hAnsi="Cambria" w:cs="Cambria"/>
          <w:sz w:val="20"/>
          <w:szCs w:val="20"/>
        </w:rPr>
        <w:t>ř</w:t>
      </w:r>
      <w:r w:rsidR="00D46F2E" w:rsidRPr="00686DCE">
        <w:rPr>
          <w:rFonts w:cs="France"/>
          <w:sz w:val="20"/>
          <w:szCs w:val="20"/>
        </w:rPr>
        <w:t>í</w:t>
      </w:r>
      <w:r w:rsidR="00FB1D4A" w:rsidRPr="00686DCE">
        <w:rPr>
          <w:rFonts w:cs="France"/>
          <w:sz w:val="20"/>
          <w:szCs w:val="20"/>
        </w:rPr>
        <w:t xml:space="preserve">ložku </w:t>
      </w:r>
      <w:r w:rsidR="0019251F" w:rsidRPr="00686DCE">
        <w:rPr>
          <w:rFonts w:cs="France"/>
          <w:sz w:val="20"/>
          <w:szCs w:val="20"/>
        </w:rPr>
        <w:t>u sanovaného</w:t>
      </w:r>
      <w:r w:rsidR="004450CB" w:rsidRPr="00686DCE">
        <w:rPr>
          <w:rFonts w:cs="France"/>
          <w:sz w:val="20"/>
          <w:szCs w:val="20"/>
        </w:rPr>
        <w:t xml:space="preserve"> (opravovaného)</w:t>
      </w:r>
      <w:r w:rsidR="0019251F" w:rsidRPr="00686DCE">
        <w:rPr>
          <w:rFonts w:cs="France"/>
          <w:sz w:val="20"/>
          <w:szCs w:val="20"/>
        </w:rPr>
        <w:t xml:space="preserve"> prvku </w:t>
      </w:r>
      <w:r w:rsidR="00D46F2E" w:rsidRPr="00686DCE">
        <w:rPr>
          <w:rFonts w:cs="France"/>
          <w:sz w:val="20"/>
          <w:szCs w:val="20"/>
        </w:rPr>
        <w:t>doplnit z jedné strany</w:t>
      </w:r>
      <w:r w:rsidR="00824682" w:rsidRPr="00686DCE">
        <w:rPr>
          <w:rFonts w:cs="France"/>
          <w:sz w:val="20"/>
          <w:szCs w:val="20"/>
        </w:rPr>
        <w:t xml:space="preserve"> na </w:t>
      </w:r>
      <w:r w:rsidR="004170ED" w:rsidRPr="00686DCE">
        <w:rPr>
          <w:rFonts w:cs="France"/>
          <w:sz w:val="20"/>
          <w:szCs w:val="20"/>
        </w:rPr>
        <w:t xml:space="preserve">celou </w:t>
      </w:r>
      <w:r w:rsidR="00824682" w:rsidRPr="00686DCE">
        <w:rPr>
          <w:rFonts w:cs="France"/>
          <w:sz w:val="20"/>
          <w:szCs w:val="20"/>
        </w:rPr>
        <w:t>délku mezi p</w:t>
      </w:r>
      <w:r w:rsidR="00824682" w:rsidRPr="00686DCE">
        <w:rPr>
          <w:rFonts w:ascii="Cambria" w:hAnsi="Cambria" w:cs="Cambria"/>
          <w:sz w:val="20"/>
          <w:szCs w:val="20"/>
        </w:rPr>
        <w:t>ů</w:t>
      </w:r>
      <w:r w:rsidR="00824682" w:rsidRPr="00686DCE">
        <w:rPr>
          <w:rFonts w:cs="France"/>
          <w:sz w:val="20"/>
          <w:szCs w:val="20"/>
        </w:rPr>
        <w:t>vodními podporami (</w:t>
      </w:r>
      <w:r w:rsidR="00D46F2E" w:rsidRPr="001701D0">
        <w:rPr>
          <w:rFonts w:cs="France"/>
          <w:sz w:val="20"/>
          <w:szCs w:val="20"/>
        </w:rPr>
        <w:t>pozednicí a vrcholovou vaznicí</w:t>
      </w:r>
      <w:r w:rsidR="00824682" w:rsidRPr="001701D0">
        <w:rPr>
          <w:rFonts w:cs="France"/>
          <w:sz w:val="20"/>
          <w:szCs w:val="20"/>
        </w:rPr>
        <w:t>)</w:t>
      </w:r>
      <w:r w:rsidR="00723EA8" w:rsidRPr="001701D0">
        <w:rPr>
          <w:rFonts w:cs="France"/>
          <w:sz w:val="20"/>
          <w:szCs w:val="20"/>
        </w:rPr>
        <w:t>, sešroubovat se stávající</w:t>
      </w:r>
      <w:r w:rsidR="001701D0" w:rsidRPr="001701D0">
        <w:rPr>
          <w:rFonts w:cs="France"/>
          <w:sz w:val="20"/>
          <w:szCs w:val="20"/>
        </w:rPr>
        <w:t>m</w:t>
      </w:r>
      <w:r w:rsidR="00723EA8" w:rsidRPr="001701D0">
        <w:rPr>
          <w:rFonts w:cs="France"/>
          <w:sz w:val="20"/>
          <w:szCs w:val="20"/>
        </w:rPr>
        <w:t xml:space="preserve"> </w:t>
      </w:r>
      <w:r w:rsidR="00311945">
        <w:rPr>
          <w:rFonts w:cs="France"/>
          <w:sz w:val="20"/>
          <w:szCs w:val="20"/>
        </w:rPr>
        <w:t xml:space="preserve">zachovávaným </w:t>
      </w:r>
      <w:r w:rsidR="00824682" w:rsidRPr="001701D0">
        <w:rPr>
          <w:rFonts w:cs="France"/>
          <w:sz w:val="20"/>
          <w:szCs w:val="20"/>
        </w:rPr>
        <w:t>o</w:t>
      </w:r>
      <w:r w:rsidR="00824682" w:rsidRPr="001701D0">
        <w:rPr>
          <w:rFonts w:cs="Cambria"/>
          <w:sz w:val="20"/>
          <w:szCs w:val="20"/>
        </w:rPr>
        <w:t>č</w:t>
      </w:r>
      <w:r w:rsidR="00824682" w:rsidRPr="001701D0">
        <w:rPr>
          <w:rFonts w:cs="France"/>
          <w:sz w:val="20"/>
          <w:szCs w:val="20"/>
        </w:rPr>
        <w:t>išt</w:t>
      </w:r>
      <w:r w:rsidR="00824682" w:rsidRPr="001701D0">
        <w:rPr>
          <w:rFonts w:cs="Cambria"/>
          <w:sz w:val="20"/>
          <w:szCs w:val="20"/>
        </w:rPr>
        <w:t>ě</w:t>
      </w:r>
      <w:r w:rsidR="00824682" w:rsidRPr="001701D0">
        <w:rPr>
          <w:rFonts w:cs="France"/>
          <w:sz w:val="20"/>
          <w:szCs w:val="20"/>
        </w:rPr>
        <w:t xml:space="preserve">ným </w:t>
      </w:r>
      <w:r w:rsidR="00723EA8" w:rsidRPr="001701D0">
        <w:rPr>
          <w:rFonts w:cs="Cambria"/>
          <w:sz w:val="20"/>
          <w:szCs w:val="20"/>
        </w:rPr>
        <w:t>ř</w:t>
      </w:r>
      <w:r w:rsidR="00723EA8" w:rsidRPr="001701D0">
        <w:rPr>
          <w:rFonts w:cs="France"/>
          <w:sz w:val="20"/>
          <w:szCs w:val="20"/>
        </w:rPr>
        <w:t xml:space="preserve">ezivem, </w:t>
      </w:r>
      <w:r w:rsidR="00D46F2E" w:rsidRPr="001701D0">
        <w:rPr>
          <w:rFonts w:cs="France"/>
          <w:sz w:val="20"/>
          <w:szCs w:val="20"/>
        </w:rPr>
        <w:t>od</w:t>
      </w:r>
      <w:r w:rsidR="00D46F2E" w:rsidRPr="001701D0">
        <w:rPr>
          <w:rFonts w:cs="Cambria"/>
          <w:sz w:val="20"/>
          <w:szCs w:val="20"/>
        </w:rPr>
        <w:t>ř</w:t>
      </w:r>
      <w:r w:rsidR="00D46F2E" w:rsidRPr="001701D0">
        <w:rPr>
          <w:rFonts w:cs="France"/>
          <w:sz w:val="20"/>
          <w:szCs w:val="20"/>
        </w:rPr>
        <w:t>íznout</w:t>
      </w:r>
      <w:r w:rsidR="00723EA8" w:rsidRPr="001701D0">
        <w:rPr>
          <w:rFonts w:cs="France"/>
          <w:sz w:val="20"/>
          <w:szCs w:val="20"/>
        </w:rPr>
        <w:t xml:space="preserve"> </w:t>
      </w:r>
      <w:r w:rsidR="00D46F2E" w:rsidRPr="001701D0">
        <w:rPr>
          <w:rFonts w:cs="France"/>
          <w:sz w:val="20"/>
          <w:szCs w:val="20"/>
        </w:rPr>
        <w:t>narušenou nebo doplnit chyb</w:t>
      </w:r>
      <w:r w:rsidR="00D46F2E" w:rsidRPr="001701D0">
        <w:rPr>
          <w:rFonts w:cs="Cambria"/>
          <w:sz w:val="20"/>
          <w:szCs w:val="20"/>
        </w:rPr>
        <w:t>ě</w:t>
      </w:r>
      <w:r w:rsidR="00D46F2E" w:rsidRPr="001701D0">
        <w:rPr>
          <w:rFonts w:cs="France"/>
          <w:sz w:val="20"/>
          <w:szCs w:val="20"/>
        </w:rPr>
        <w:t xml:space="preserve">jící </w:t>
      </w:r>
      <w:r w:rsidR="00D46F2E" w:rsidRPr="001701D0">
        <w:rPr>
          <w:rFonts w:cs="Cambria"/>
          <w:sz w:val="20"/>
          <w:szCs w:val="20"/>
        </w:rPr>
        <w:t>č</w:t>
      </w:r>
      <w:r w:rsidR="00D46F2E" w:rsidRPr="001701D0">
        <w:rPr>
          <w:rFonts w:cs="France"/>
          <w:sz w:val="20"/>
          <w:szCs w:val="20"/>
        </w:rPr>
        <w:t xml:space="preserve">ást </w:t>
      </w:r>
      <w:r w:rsidR="001701D0" w:rsidRPr="001701D0">
        <w:rPr>
          <w:rFonts w:cs="France"/>
          <w:sz w:val="20"/>
          <w:szCs w:val="20"/>
        </w:rPr>
        <w:t>d</w:t>
      </w:r>
      <w:r w:rsidR="001701D0" w:rsidRPr="001701D0">
        <w:rPr>
          <w:sz w:val="20"/>
          <w:szCs w:val="20"/>
        </w:rPr>
        <w:t xml:space="preserve">řevěného </w:t>
      </w:r>
      <w:r w:rsidR="00D46F2E" w:rsidRPr="001701D0">
        <w:rPr>
          <w:rFonts w:cs="France"/>
          <w:sz w:val="20"/>
          <w:szCs w:val="20"/>
        </w:rPr>
        <w:t>prvku</w:t>
      </w:r>
      <w:r w:rsidR="00723EA8" w:rsidRPr="00686DCE">
        <w:rPr>
          <w:rFonts w:cs="France"/>
          <w:sz w:val="20"/>
          <w:szCs w:val="20"/>
        </w:rPr>
        <w:t xml:space="preserve"> a </w:t>
      </w:r>
      <w:r w:rsidR="006A5DD0">
        <w:rPr>
          <w:rFonts w:cs="France"/>
          <w:sz w:val="20"/>
          <w:szCs w:val="20"/>
        </w:rPr>
        <w:t>provést</w:t>
      </w:r>
      <w:r w:rsidR="00723EA8" w:rsidRPr="00686DCE">
        <w:rPr>
          <w:rFonts w:cs="France"/>
          <w:sz w:val="20"/>
          <w:szCs w:val="20"/>
        </w:rPr>
        <w:t xml:space="preserve"> </w:t>
      </w:r>
      <w:r w:rsidR="00D46F2E" w:rsidRPr="00686DCE">
        <w:rPr>
          <w:rFonts w:cs="France"/>
          <w:sz w:val="20"/>
          <w:szCs w:val="20"/>
        </w:rPr>
        <w:t>s</w:t>
      </w:r>
      <w:r w:rsidR="00723EA8" w:rsidRPr="00686DCE">
        <w:rPr>
          <w:rFonts w:cs="France"/>
          <w:sz w:val="20"/>
          <w:szCs w:val="20"/>
        </w:rPr>
        <w:t xml:space="preserve">tažení pomocí </w:t>
      </w:r>
      <w:r w:rsidR="00D46F2E" w:rsidRPr="00686DCE">
        <w:rPr>
          <w:rFonts w:cs="France"/>
          <w:sz w:val="20"/>
          <w:szCs w:val="20"/>
        </w:rPr>
        <w:t>z</w:t>
      </w:r>
      <w:r w:rsidR="00723EA8" w:rsidRPr="00686DCE">
        <w:rPr>
          <w:rFonts w:cs="France"/>
          <w:sz w:val="20"/>
          <w:szCs w:val="20"/>
        </w:rPr>
        <w:t>ávitové ty</w:t>
      </w:r>
      <w:r w:rsidR="00723EA8" w:rsidRPr="00686DCE">
        <w:rPr>
          <w:rFonts w:ascii="Cambria" w:hAnsi="Cambria" w:cs="Cambria"/>
          <w:sz w:val="20"/>
          <w:szCs w:val="20"/>
        </w:rPr>
        <w:t>č</w:t>
      </w:r>
      <w:r w:rsidR="00723EA8" w:rsidRPr="00686DCE">
        <w:rPr>
          <w:rFonts w:cs="France"/>
          <w:sz w:val="20"/>
          <w:szCs w:val="20"/>
        </w:rPr>
        <w:t>e a matice M12</w:t>
      </w:r>
      <w:r w:rsidR="00D46F2E" w:rsidRPr="00686DCE">
        <w:rPr>
          <w:rFonts w:cs="France"/>
          <w:sz w:val="20"/>
          <w:szCs w:val="20"/>
        </w:rPr>
        <w:t xml:space="preserve"> se širokou podložkou  - viz. detail </w:t>
      </w:r>
      <w:proofErr w:type="gramStart"/>
      <w:r w:rsidR="005B1C3F" w:rsidRPr="00686DCE">
        <w:rPr>
          <w:rFonts w:ascii="Cambria" w:hAnsi="Cambria" w:cs="Cambria"/>
          <w:sz w:val="20"/>
          <w:szCs w:val="20"/>
        </w:rPr>
        <w:t>č</w:t>
      </w:r>
      <w:r w:rsidR="005B1C3F" w:rsidRPr="00686DCE">
        <w:rPr>
          <w:rFonts w:cs="France"/>
          <w:sz w:val="20"/>
          <w:szCs w:val="20"/>
        </w:rPr>
        <w:t>.1.</w:t>
      </w:r>
      <w:proofErr w:type="gramEnd"/>
      <w:r w:rsidR="00D63964" w:rsidRPr="00686DCE">
        <w:rPr>
          <w:sz w:val="20"/>
          <w:szCs w:val="20"/>
        </w:rPr>
        <w:t xml:space="preserve"> </w:t>
      </w:r>
      <w:r w:rsidR="00086997" w:rsidRPr="00086997">
        <w:rPr>
          <w:sz w:val="20"/>
          <w:szCs w:val="20"/>
        </w:rPr>
        <w:t>Místa, u kterých došlo k novým zásah</w:t>
      </w:r>
      <w:r w:rsidR="00086997" w:rsidRPr="00086997">
        <w:rPr>
          <w:rFonts w:ascii="Cambria" w:hAnsi="Cambria" w:cs="Cambria"/>
          <w:sz w:val="20"/>
          <w:szCs w:val="20"/>
        </w:rPr>
        <w:t>ů</w:t>
      </w:r>
      <w:r w:rsidR="00086997" w:rsidRPr="00086997">
        <w:rPr>
          <w:sz w:val="20"/>
          <w:szCs w:val="20"/>
        </w:rPr>
        <w:t>m do p</w:t>
      </w:r>
      <w:r w:rsidR="00086997" w:rsidRPr="00086997">
        <w:rPr>
          <w:rFonts w:ascii="Cambria" w:hAnsi="Cambria" w:cs="Cambria"/>
          <w:sz w:val="20"/>
          <w:szCs w:val="20"/>
        </w:rPr>
        <w:t>ů</w:t>
      </w:r>
      <w:r w:rsidR="00086997" w:rsidRPr="00086997">
        <w:rPr>
          <w:sz w:val="20"/>
          <w:szCs w:val="20"/>
        </w:rPr>
        <w:t xml:space="preserve">vodního </w:t>
      </w:r>
      <w:r w:rsidR="00086997" w:rsidRPr="00086997">
        <w:rPr>
          <w:rFonts w:ascii="Cambria" w:hAnsi="Cambria" w:cs="Cambria"/>
          <w:sz w:val="20"/>
          <w:szCs w:val="20"/>
        </w:rPr>
        <w:t>ř</w:t>
      </w:r>
      <w:r w:rsidR="00086997" w:rsidRPr="00086997">
        <w:rPr>
          <w:sz w:val="20"/>
          <w:szCs w:val="20"/>
        </w:rPr>
        <w:t>eziva (zkrácení prvku, vý</w:t>
      </w:r>
      <w:r w:rsidR="00086997" w:rsidRPr="00086997">
        <w:rPr>
          <w:rFonts w:ascii="Cambria" w:hAnsi="Cambria" w:cs="Cambria"/>
          <w:sz w:val="20"/>
          <w:szCs w:val="20"/>
        </w:rPr>
        <w:t>ř</w:t>
      </w:r>
      <w:r w:rsidR="00086997" w:rsidRPr="00086997">
        <w:rPr>
          <w:sz w:val="20"/>
          <w:szCs w:val="20"/>
        </w:rPr>
        <w:t>ez atd..) a všechny nov</w:t>
      </w:r>
      <w:r w:rsidR="00086997" w:rsidRPr="00086997">
        <w:rPr>
          <w:rFonts w:cs="Cambria"/>
          <w:sz w:val="20"/>
          <w:szCs w:val="20"/>
        </w:rPr>
        <w:t>é</w:t>
      </w:r>
      <w:r w:rsidR="00086997" w:rsidRPr="00086997">
        <w:rPr>
          <w:sz w:val="20"/>
          <w:szCs w:val="20"/>
        </w:rPr>
        <w:t xml:space="preserve"> d</w:t>
      </w:r>
      <w:r w:rsidR="00086997" w:rsidRPr="00086997">
        <w:rPr>
          <w:rFonts w:ascii="Cambria" w:hAnsi="Cambria" w:cs="Cambria"/>
          <w:sz w:val="20"/>
          <w:szCs w:val="20"/>
        </w:rPr>
        <w:t>ř</w:t>
      </w:r>
      <w:r w:rsidR="00086997" w:rsidRPr="00086997">
        <w:rPr>
          <w:sz w:val="20"/>
          <w:szCs w:val="20"/>
        </w:rPr>
        <w:t>ev</w:t>
      </w:r>
      <w:r w:rsidR="00086997" w:rsidRPr="00086997">
        <w:rPr>
          <w:rFonts w:ascii="Cambria" w:hAnsi="Cambria" w:cs="Cambria"/>
          <w:sz w:val="20"/>
          <w:szCs w:val="20"/>
        </w:rPr>
        <w:t>ě</w:t>
      </w:r>
      <w:r w:rsidR="00086997" w:rsidRPr="00086997">
        <w:rPr>
          <w:sz w:val="20"/>
          <w:szCs w:val="20"/>
        </w:rPr>
        <w:t>n</w:t>
      </w:r>
      <w:r w:rsidR="00086997" w:rsidRPr="00086997">
        <w:rPr>
          <w:rFonts w:cs="France"/>
          <w:sz w:val="20"/>
          <w:szCs w:val="20"/>
        </w:rPr>
        <w:t>é</w:t>
      </w:r>
      <w:r w:rsidR="00086997" w:rsidRPr="00086997">
        <w:rPr>
          <w:sz w:val="20"/>
          <w:szCs w:val="20"/>
        </w:rPr>
        <w:t xml:space="preserve"> prvky </w:t>
      </w:r>
      <w:r w:rsidR="00906BFC" w:rsidRPr="00086997">
        <w:rPr>
          <w:sz w:val="20"/>
          <w:szCs w:val="20"/>
        </w:rPr>
        <w:t>ošet</w:t>
      </w:r>
      <w:r w:rsidR="00906BFC" w:rsidRPr="00086997">
        <w:rPr>
          <w:rFonts w:ascii="Cambria" w:hAnsi="Cambria" w:cs="Cambria"/>
          <w:sz w:val="20"/>
          <w:szCs w:val="20"/>
        </w:rPr>
        <w:t>ř</w:t>
      </w:r>
      <w:r w:rsidR="00906BFC" w:rsidRPr="00086997">
        <w:rPr>
          <w:sz w:val="20"/>
          <w:szCs w:val="20"/>
        </w:rPr>
        <w:t>it p</w:t>
      </w:r>
      <w:r w:rsidR="00906BFC" w:rsidRPr="00086997">
        <w:rPr>
          <w:rFonts w:ascii="Cambria" w:hAnsi="Cambria" w:cs="Cambria"/>
          <w:sz w:val="20"/>
          <w:szCs w:val="20"/>
        </w:rPr>
        <w:t>ř</w:t>
      </w:r>
      <w:r w:rsidR="00906BFC" w:rsidRPr="00086997">
        <w:rPr>
          <w:rFonts w:cs="France"/>
          <w:sz w:val="20"/>
          <w:szCs w:val="20"/>
        </w:rPr>
        <w:t>í</w:t>
      </w:r>
      <w:r w:rsidR="00906BFC" w:rsidRPr="00086997">
        <w:rPr>
          <w:sz w:val="20"/>
          <w:szCs w:val="20"/>
        </w:rPr>
        <w:t>pravkem proti hnilob</w:t>
      </w:r>
      <w:r w:rsidR="00906BFC" w:rsidRPr="00086997">
        <w:rPr>
          <w:rFonts w:ascii="Cambria" w:hAnsi="Cambria" w:cs="Cambria"/>
          <w:sz w:val="20"/>
          <w:szCs w:val="20"/>
        </w:rPr>
        <w:t>ě</w:t>
      </w:r>
      <w:r w:rsidR="00906BFC" w:rsidRPr="00086997">
        <w:rPr>
          <w:sz w:val="20"/>
          <w:szCs w:val="20"/>
        </w:rPr>
        <w:t xml:space="preserve">, </w:t>
      </w:r>
      <w:r w:rsidR="00906BFC" w:rsidRPr="00086997">
        <w:rPr>
          <w:rFonts w:cs="France"/>
          <w:sz w:val="20"/>
          <w:szCs w:val="20"/>
        </w:rPr>
        <w:t>š</w:t>
      </w:r>
      <w:r w:rsidR="00906BFC" w:rsidRPr="00086997">
        <w:rPr>
          <w:sz w:val="20"/>
          <w:szCs w:val="20"/>
        </w:rPr>
        <w:t>k</w:t>
      </w:r>
      <w:r w:rsidR="00906BFC" w:rsidRPr="00086997">
        <w:rPr>
          <w:rFonts w:ascii="Cambria" w:hAnsi="Cambria" w:cs="Cambria"/>
          <w:sz w:val="20"/>
          <w:szCs w:val="20"/>
        </w:rPr>
        <w:t>ů</w:t>
      </w:r>
      <w:r w:rsidR="00906BFC" w:rsidRPr="00086997">
        <w:rPr>
          <w:sz w:val="20"/>
          <w:szCs w:val="20"/>
        </w:rPr>
        <w:t>dc</w:t>
      </w:r>
      <w:r w:rsidR="00906BFC" w:rsidRPr="00086997">
        <w:rPr>
          <w:rFonts w:ascii="Cambria" w:hAnsi="Cambria" w:cs="Cambria"/>
          <w:sz w:val="20"/>
          <w:szCs w:val="20"/>
        </w:rPr>
        <w:t>ů</w:t>
      </w:r>
      <w:r w:rsidR="00906BFC" w:rsidRPr="00086997">
        <w:rPr>
          <w:sz w:val="20"/>
          <w:szCs w:val="20"/>
        </w:rPr>
        <w:t>m a d</w:t>
      </w:r>
      <w:r w:rsidR="00906BFC" w:rsidRPr="00086997">
        <w:rPr>
          <w:rFonts w:ascii="Cambria" w:hAnsi="Cambria" w:cs="Cambria"/>
          <w:sz w:val="20"/>
          <w:szCs w:val="20"/>
        </w:rPr>
        <w:t>ř</w:t>
      </w:r>
      <w:r w:rsidR="00906BFC" w:rsidRPr="00086997">
        <w:rPr>
          <w:sz w:val="20"/>
          <w:szCs w:val="20"/>
        </w:rPr>
        <w:t>evokazn</w:t>
      </w:r>
      <w:r w:rsidR="00906BFC" w:rsidRPr="00086997">
        <w:rPr>
          <w:rFonts w:cs="France"/>
          <w:sz w:val="20"/>
          <w:szCs w:val="20"/>
        </w:rPr>
        <w:t>ý</w:t>
      </w:r>
      <w:r w:rsidR="00906BFC" w:rsidRPr="00086997">
        <w:rPr>
          <w:sz w:val="20"/>
          <w:szCs w:val="20"/>
        </w:rPr>
        <w:t>m houb</w:t>
      </w:r>
      <w:r w:rsidR="00906BFC" w:rsidRPr="00086997">
        <w:rPr>
          <w:rFonts w:cs="France"/>
          <w:sz w:val="20"/>
          <w:szCs w:val="20"/>
        </w:rPr>
        <w:t>á</w:t>
      </w:r>
      <w:r w:rsidR="00906BFC" w:rsidRPr="00086997">
        <w:rPr>
          <w:sz w:val="20"/>
          <w:szCs w:val="20"/>
        </w:rPr>
        <w:t>m v odst</w:t>
      </w:r>
      <w:r w:rsidR="00906BFC" w:rsidRPr="00086997">
        <w:rPr>
          <w:rFonts w:cs="France"/>
          <w:sz w:val="20"/>
          <w:szCs w:val="20"/>
        </w:rPr>
        <w:t>í</w:t>
      </w:r>
      <w:r w:rsidR="00906BFC" w:rsidRPr="00086997">
        <w:rPr>
          <w:sz w:val="20"/>
          <w:szCs w:val="20"/>
        </w:rPr>
        <w:t xml:space="preserve">nu transparentním. </w:t>
      </w:r>
      <w:r w:rsidR="00086997" w:rsidRPr="00086997">
        <w:rPr>
          <w:rFonts w:cs="Segoe UI"/>
          <w:sz w:val="20"/>
          <w:szCs w:val="20"/>
        </w:rPr>
        <w:t>P</w:t>
      </w:r>
      <w:r w:rsidR="007637B9" w:rsidRPr="00086997">
        <w:rPr>
          <w:rFonts w:cs="Segoe UI"/>
          <w:sz w:val="20"/>
          <w:szCs w:val="20"/>
        </w:rPr>
        <w:t xml:space="preserve">rovést i </w:t>
      </w:r>
      <w:r w:rsidR="004042D0">
        <w:rPr>
          <w:rFonts w:cs="Segoe UI"/>
          <w:sz w:val="20"/>
          <w:szCs w:val="20"/>
        </w:rPr>
        <w:t xml:space="preserve">chemické </w:t>
      </w:r>
      <w:r w:rsidR="007637B9" w:rsidRPr="00086997">
        <w:rPr>
          <w:rFonts w:cs="Segoe UI"/>
          <w:sz w:val="20"/>
          <w:szCs w:val="20"/>
        </w:rPr>
        <w:t>ošet</w:t>
      </w:r>
      <w:r w:rsidR="007637B9" w:rsidRPr="00086997">
        <w:rPr>
          <w:rFonts w:ascii="Cambria" w:hAnsi="Cambria" w:cs="Cambria"/>
          <w:sz w:val="20"/>
          <w:szCs w:val="20"/>
        </w:rPr>
        <w:t>ř</w:t>
      </w:r>
      <w:r w:rsidR="007637B9" w:rsidRPr="00086997">
        <w:rPr>
          <w:rFonts w:cs="Segoe UI"/>
          <w:sz w:val="20"/>
          <w:szCs w:val="20"/>
        </w:rPr>
        <w:t>en</w:t>
      </w:r>
      <w:r w:rsidR="007637B9" w:rsidRPr="00086997">
        <w:rPr>
          <w:rFonts w:cs="France"/>
          <w:sz w:val="20"/>
          <w:szCs w:val="20"/>
        </w:rPr>
        <w:t>í</w:t>
      </w:r>
      <w:r w:rsidR="007637B9" w:rsidRPr="00086997">
        <w:rPr>
          <w:rFonts w:cs="Segoe UI"/>
          <w:sz w:val="20"/>
          <w:szCs w:val="20"/>
        </w:rPr>
        <w:t xml:space="preserve"> zdiva v m</w:t>
      </w:r>
      <w:r w:rsidR="007637B9" w:rsidRPr="00086997">
        <w:rPr>
          <w:rFonts w:cs="France"/>
          <w:sz w:val="20"/>
          <w:szCs w:val="20"/>
        </w:rPr>
        <w:t>í</w:t>
      </w:r>
      <w:r w:rsidR="007637B9" w:rsidRPr="00086997">
        <w:rPr>
          <w:rFonts w:cs="Segoe UI"/>
          <w:sz w:val="20"/>
          <w:szCs w:val="20"/>
        </w:rPr>
        <w:t>st</w:t>
      </w:r>
      <w:r w:rsidR="007637B9" w:rsidRPr="00086997">
        <w:rPr>
          <w:rFonts w:ascii="Cambria" w:hAnsi="Cambria" w:cs="Cambria"/>
          <w:sz w:val="20"/>
          <w:szCs w:val="20"/>
        </w:rPr>
        <w:t>ě</w:t>
      </w:r>
      <w:r w:rsidR="007637B9" w:rsidRPr="00086997">
        <w:rPr>
          <w:rFonts w:cs="Segoe UI"/>
          <w:sz w:val="20"/>
          <w:szCs w:val="20"/>
        </w:rPr>
        <w:t xml:space="preserve"> hnilobou zasa</w:t>
      </w:r>
      <w:r w:rsidR="007637B9" w:rsidRPr="00086997">
        <w:rPr>
          <w:rFonts w:cs="France"/>
          <w:sz w:val="20"/>
          <w:szCs w:val="20"/>
        </w:rPr>
        <w:t>ž</w:t>
      </w:r>
      <w:r w:rsidR="007637B9" w:rsidRPr="00086997">
        <w:rPr>
          <w:rFonts w:cs="Segoe UI"/>
          <w:sz w:val="20"/>
          <w:szCs w:val="20"/>
        </w:rPr>
        <w:t>en</w:t>
      </w:r>
      <w:r w:rsidR="007637B9" w:rsidRPr="00086997">
        <w:rPr>
          <w:rFonts w:cs="France"/>
          <w:sz w:val="20"/>
          <w:szCs w:val="20"/>
        </w:rPr>
        <w:t>ý</w:t>
      </w:r>
      <w:r w:rsidR="007637B9" w:rsidRPr="00086997">
        <w:rPr>
          <w:rFonts w:cs="Segoe UI"/>
          <w:sz w:val="20"/>
          <w:szCs w:val="20"/>
        </w:rPr>
        <w:t>ch krokví.</w:t>
      </w:r>
    </w:p>
    <w:p w:rsidR="00086997" w:rsidRPr="00686DCE" w:rsidRDefault="00906BFC" w:rsidP="00086997">
      <w:pPr>
        <w:pStyle w:val="StylFrance11bZarovnatdoblokuPrvndek2cmPed"/>
        <w:ind w:left="142" w:right="0" w:firstLine="0"/>
        <w:rPr>
          <w:sz w:val="20"/>
          <w:szCs w:val="20"/>
        </w:rPr>
      </w:pPr>
      <w:r w:rsidRPr="00686DCE">
        <w:rPr>
          <w:sz w:val="20"/>
          <w:szCs w:val="20"/>
        </w:rPr>
        <w:t>Nová st</w:t>
      </w:r>
      <w:r w:rsidRPr="00686DCE">
        <w:rPr>
          <w:rFonts w:ascii="Cambria" w:hAnsi="Cambria" w:cs="Cambria"/>
          <w:sz w:val="20"/>
          <w:szCs w:val="20"/>
        </w:rPr>
        <w:t>ř</w:t>
      </w:r>
      <w:r w:rsidRPr="00686DCE">
        <w:rPr>
          <w:sz w:val="20"/>
          <w:szCs w:val="20"/>
        </w:rPr>
        <w:t>e</w:t>
      </w:r>
      <w:r w:rsidRPr="00686DCE">
        <w:rPr>
          <w:rFonts w:cs="France"/>
          <w:sz w:val="20"/>
          <w:szCs w:val="20"/>
        </w:rPr>
        <w:t>š</w:t>
      </w:r>
      <w:r w:rsidRPr="00686DCE">
        <w:rPr>
          <w:sz w:val="20"/>
          <w:szCs w:val="20"/>
        </w:rPr>
        <w:t>n</w:t>
      </w:r>
      <w:r w:rsidRPr="00686DCE">
        <w:rPr>
          <w:rFonts w:cs="France"/>
          <w:sz w:val="20"/>
          <w:szCs w:val="20"/>
        </w:rPr>
        <w:t>í</w:t>
      </w:r>
      <w:r w:rsidRPr="00686DCE">
        <w:rPr>
          <w:sz w:val="20"/>
          <w:szCs w:val="20"/>
        </w:rPr>
        <w:t xml:space="preserve"> krytina </w:t>
      </w:r>
      <w:r w:rsidR="00705CCB" w:rsidRPr="00686DCE">
        <w:rPr>
          <w:sz w:val="20"/>
          <w:szCs w:val="20"/>
        </w:rPr>
        <w:t xml:space="preserve">u sedlových a valbových </w:t>
      </w:r>
      <w:r w:rsidRPr="00686DCE">
        <w:rPr>
          <w:sz w:val="20"/>
          <w:szCs w:val="20"/>
        </w:rPr>
        <w:t>st</w:t>
      </w:r>
      <w:r w:rsidRPr="00686DCE">
        <w:rPr>
          <w:rFonts w:ascii="Cambria" w:hAnsi="Cambria" w:cs="Cambria"/>
          <w:sz w:val="20"/>
          <w:szCs w:val="20"/>
        </w:rPr>
        <w:t>ř</w:t>
      </w:r>
      <w:r w:rsidRPr="00686DCE">
        <w:rPr>
          <w:sz w:val="20"/>
          <w:szCs w:val="20"/>
        </w:rPr>
        <w:t>ech navr</w:t>
      </w:r>
      <w:r w:rsidRPr="00686DCE">
        <w:rPr>
          <w:rFonts w:cs="France"/>
          <w:sz w:val="20"/>
          <w:szCs w:val="20"/>
        </w:rPr>
        <w:t>ž</w:t>
      </w:r>
      <w:r w:rsidRPr="00686DCE">
        <w:rPr>
          <w:sz w:val="20"/>
          <w:szCs w:val="20"/>
        </w:rPr>
        <w:t>ena ze st</w:t>
      </w:r>
      <w:r w:rsidRPr="00686DCE">
        <w:rPr>
          <w:rFonts w:ascii="Cambria" w:hAnsi="Cambria" w:cs="Cambria"/>
          <w:sz w:val="20"/>
          <w:szCs w:val="20"/>
        </w:rPr>
        <w:t>ř</w:t>
      </w:r>
      <w:r w:rsidRPr="00686DCE">
        <w:rPr>
          <w:sz w:val="20"/>
          <w:szCs w:val="20"/>
        </w:rPr>
        <w:t>e</w:t>
      </w:r>
      <w:r w:rsidRPr="00686DCE">
        <w:rPr>
          <w:rFonts w:cs="France"/>
          <w:sz w:val="20"/>
          <w:szCs w:val="20"/>
        </w:rPr>
        <w:t>š</w:t>
      </w:r>
      <w:r w:rsidRPr="00686DCE">
        <w:rPr>
          <w:sz w:val="20"/>
          <w:szCs w:val="20"/>
        </w:rPr>
        <w:t>n</w:t>
      </w:r>
      <w:r w:rsidRPr="00686DCE">
        <w:rPr>
          <w:rFonts w:cs="France"/>
          <w:sz w:val="20"/>
          <w:szCs w:val="20"/>
        </w:rPr>
        <w:t>í</w:t>
      </w:r>
      <w:r w:rsidRPr="00686DCE">
        <w:rPr>
          <w:sz w:val="20"/>
          <w:szCs w:val="20"/>
        </w:rPr>
        <w:t>ch falcovaných hliníkových šablon o velikosti 290x290mm z barevného legovaného hliníkového plechu tl.0,7mm, klade</w:t>
      </w:r>
      <w:r w:rsidR="000978D0" w:rsidRPr="00686DCE">
        <w:rPr>
          <w:sz w:val="20"/>
          <w:szCs w:val="20"/>
        </w:rPr>
        <w:t xml:space="preserve">ná na pojistnou hydroizolaci a </w:t>
      </w:r>
      <w:r w:rsidRPr="00686DCE">
        <w:rPr>
          <w:sz w:val="20"/>
          <w:szCs w:val="20"/>
        </w:rPr>
        <w:t>bedn</w:t>
      </w:r>
      <w:r w:rsidRPr="00686DCE">
        <w:rPr>
          <w:rFonts w:ascii="Cambria" w:hAnsi="Cambria" w:cs="Cambria"/>
          <w:sz w:val="20"/>
          <w:szCs w:val="20"/>
        </w:rPr>
        <w:t>ě</w:t>
      </w:r>
      <w:r w:rsidRPr="00686DCE">
        <w:rPr>
          <w:sz w:val="20"/>
          <w:szCs w:val="20"/>
        </w:rPr>
        <w:t>n</w:t>
      </w:r>
      <w:r w:rsidRPr="00686DCE">
        <w:rPr>
          <w:rFonts w:cs="France"/>
          <w:sz w:val="20"/>
          <w:szCs w:val="20"/>
        </w:rPr>
        <w:t>í</w:t>
      </w:r>
      <w:r w:rsidRPr="00686DCE">
        <w:rPr>
          <w:sz w:val="20"/>
          <w:szCs w:val="20"/>
        </w:rPr>
        <w:t xml:space="preserve"> tl.</w:t>
      </w:r>
      <w:r w:rsidR="0031535E" w:rsidRPr="00686DCE">
        <w:rPr>
          <w:sz w:val="20"/>
          <w:szCs w:val="20"/>
        </w:rPr>
        <w:t>25</w:t>
      </w:r>
      <w:r w:rsidRPr="00686DCE">
        <w:rPr>
          <w:sz w:val="20"/>
          <w:szCs w:val="20"/>
        </w:rPr>
        <w:t xml:space="preserve">mm. </w:t>
      </w:r>
      <w:r w:rsidR="00705CCB" w:rsidRPr="00686DCE">
        <w:rPr>
          <w:sz w:val="20"/>
          <w:szCs w:val="20"/>
        </w:rPr>
        <w:t>St</w:t>
      </w:r>
      <w:r w:rsidR="00705CCB" w:rsidRPr="00686DCE">
        <w:rPr>
          <w:rFonts w:ascii="Cambria" w:hAnsi="Cambria" w:cs="Cambria"/>
          <w:sz w:val="20"/>
          <w:szCs w:val="20"/>
        </w:rPr>
        <w:t>ř</w:t>
      </w:r>
      <w:r w:rsidR="00705CCB" w:rsidRPr="00686DCE">
        <w:rPr>
          <w:sz w:val="20"/>
          <w:szCs w:val="20"/>
        </w:rPr>
        <w:t>e</w:t>
      </w:r>
      <w:r w:rsidR="00705CCB" w:rsidRPr="00686DCE">
        <w:rPr>
          <w:rFonts w:cs="France"/>
          <w:sz w:val="20"/>
          <w:szCs w:val="20"/>
        </w:rPr>
        <w:t>š</w:t>
      </w:r>
      <w:r w:rsidR="00705CCB" w:rsidRPr="00686DCE">
        <w:rPr>
          <w:sz w:val="20"/>
          <w:szCs w:val="20"/>
        </w:rPr>
        <w:t>n</w:t>
      </w:r>
      <w:r w:rsidR="00705CCB" w:rsidRPr="00686DCE">
        <w:rPr>
          <w:rFonts w:cs="France"/>
          <w:sz w:val="20"/>
          <w:szCs w:val="20"/>
        </w:rPr>
        <w:t>í</w:t>
      </w:r>
      <w:r w:rsidR="00705CCB" w:rsidRPr="00686DCE">
        <w:rPr>
          <w:sz w:val="20"/>
          <w:szCs w:val="20"/>
        </w:rPr>
        <w:t xml:space="preserve"> krytina s n</w:t>
      </w:r>
      <w:r w:rsidR="00705CCB" w:rsidRPr="00686DCE">
        <w:rPr>
          <w:rFonts w:cs="France"/>
          <w:sz w:val="20"/>
          <w:szCs w:val="20"/>
        </w:rPr>
        <w:t>í</w:t>
      </w:r>
      <w:r w:rsidR="00705CCB" w:rsidRPr="00686DCE">
        <w:rPr>
          <w:sz w:val="20"/>
          <w:szCs w:val="20"/>
        </w:rPr>
        <w:t>zk</w:t>
      </w:r>
      <w:r w:rsidR="00705CCB" w:rsidRPr="00686DCE">
        <w:rPr>
          <w:rFonts w:cs="France"/>
          <w:sz w:val="20"/>
          <w:szCs w:val="20"/>
        </w:rPr>
        <w:t>ý</w:t>
      </w:r>
      <w:r w:rsidR="00705CCB" w:rsidRPr="00686DCE">
        <w:rPr>
          <w:sz w:val="20"/>
          <w:szCs w:val="20"/>
        </w:rPr>
        <w:t>m sp</w:t>
      </w:r>
      <w:r w:rsidR="00705CCB" w:rsidRPr="00686DCE">
        <w:rPr>
          <w:rFonts w:cs="France"/>
          <w:sz w:val="20"/>
          <w:szCs w:val="20"/>
        </w:rPr>
        <w:t>á</w:t>
      </w:r>
      <w:r w:rsidR="00705CCB" w:rsidRPr="00686DCE">
        <w:rPr>
          <w:sz w:val="20"/>
          <w:szCs w:val="20"/>
        </w:rPr>
        <w:t>dem na viký</w:t>
      </w:r>
      <w:r w:rsidR="00705CCB" w:rsidRPr="00686DCE">
        <w:rPr>
          <w:rFonts w:ascii="Cambria" w:hAnsi="Cambria" w:cs="Cambria"/>
          <w:sz w:val="20"/>
          <w:szCs w:val="20"/>
        </w:rPr>
        <w:t>ř</w:t>
      </w:r>
      <w:r w:rsidR="00705CCB" w:rsidRPr="00686DCE">
        <w:rPr>
          <w:rFonts w:cs="France"/>
          <w:sz w:val="20"/>
          <w:szCs w:val="20"/>
        </w:rPr>
        <w:t>í</w:t>
      </w:r>
      <w:r w:rsidR="00705CCB" w:rsidRPr="00686DCE">
        <w:rPr>
          <w:sz w:val="20"/>
          <w:szCs w:val="20"/>
        </w:rPr>
        <w:t>ch navržena z pás</w:t>
      </w:r>
      <w:r w:rsidR="00705CCB" w:rsidRPr="00686DCE">
        <w:rPr>
          <w:rFonts w:ascii="Cambria" w:hAnsi="Cambria" w:cs="Cambria"/>
          <w:sz w:val="20"/>
          <w:szCs w:val="20"/>
        </w:rPr>
        <w:t>ů</w:t>
      </w:r>
      <w:r w:rsidR="00705CCB" w:rsidRPr="00686DCE">
        <w:rPr>
          <w:sz w:val="20"/>
          <w:szCs w:val="20"/>
        </w:rPr>
        <w:t xml:space="preserve"> z barevn</w:t>
      </w:r>
      <w:r w:rsidR="00705CCB" w:rsidRPr="00686DCE">
        <w:rPr>
          <w:rFonts w:cs="France"/>
          <w:sz w:val="20"/>
          <w:szCs w:val="20"/>
        </w:rPr>
        <w:t>é</w:t>
      </w:r>
      <w:r w:rsidR="00705CCB" w:rsidRPr="00686DCE">
        <w:rPr>
          <w:sz w:val="20"/>
          <w:szCs w:val="20"/>
        </w:rPr>
        <w:t>ho legovan</w:t>
      </w:r>
      <w:r w:rsidR="00705CCB" w:rsidRPr="00686DCE">
        <w:rPr>
          <w:rFonts w:cs="France"/>
          <w:sz w:val="20"/>
          <w:szCs w:val="20"/>
        </w:rPr>
        <w:t>é</w:t>
      </w:r>
      <w:r w:rsidR="00705CCB" w:rsidRPr="00686DCE">
        <w:rPr>
          <w:sz w:val="20"/>
          <w:szCs w:val="20"/>
        </w:rPr>
        <w:t>ho hlin</w:t>
      </w:r>
      <w:r w:rsidR="00705CCB" w:rsidRPr="00686DCE">
        <w:rPr>
          <w:rFonts w:cs="France"/>
          <w:sz w:val="20"/>
          <w:szCs w:val="20"/>
        </w:rPr>
        <w:t>í</w:t>
      </w:r>
      <w:r w:rsidR="00705CCB" w:rsidRPr="00686DCE">
        <w:rPr>
          <w:sz w:val="20"/>
          <w:szCs w:val="20"/>
        </w:rPr>
        <w:t>kov</w:t>
      </w:r>
      <w:r w:rsidR="00705CCB" w:rsidRPr="00686DCE">
        <w:rPr>
          <w:rFonts w:cs="France"/>
          <w:sz w:val="20"/>
          <w:szCs w:val="20"/>
        </w:rPr>
        <w:t>é</w:t>
      </w:r>
      <w:r w:rsidR="00705CCB" w:rsidRPr="00686DCE">
        <w:rPr>
          <w:sz w:val="20"/>
          <w:szCs w:val="20"/>
        </w:rPr>
        <w:t>ho plechu tl.0,7mm se spoji na dvojitou stojatou drážku, kladená na pojistnou hydroizolaci a bedn</w:t>
      </w:r>
      <w:r w:rsidR="00705CCB" w:rsidRPr="00686DCE">
        <w:rPr>
          <w:rFonts w:ascii="Cambria" w:hAnsi="Cambria" w:cs="Cambria"/>
          <w:sz w:val="20"/>
          <w:szCs w:val="20"/>
        </w:rPr>
        <w:t>ě</w:t>
      </w:r>
      <w:r w:rsidR="00705CCB" w:rsidRPr="00686DCE">
        <w:rPr>
          <w:sz w:val="20"/>
          <w:szCs w:val="20"/>
        </w:rPr>
        <w:t>n</w:t>
      </w:r>
      <w:r w:rsidR="00705CCB" w:rsidRPr="00686DCE">
        <w:rPr>
          <w:rFonts w:cs="France"/>
          <w:sz w:val="20"/>
          <w:szCs w:val="20"/>
        </w:rPr>
        <w:t>í</w:t>
      </w:r>
      <w:r w:rsidR="00705CCB" w:rsidRPr="00686DCE">
        <w:rPr>
          <w:sz w:val="20"/>
          <w:szCs w:val="20"/>
        </w:rPr>
        <w:t xml:space="preserve"> tl.</w:t>
      </w:r>
      <w:r w:rsidR="0031535E" w:rsidRPr="00686DCE">
        <w:rPr>
          <w:sz w:val="20"/>
          <w:szCs w:val="20"/>
        </w:rPr>
        <w:t>25</w:t>
      </w:r>
      <w:r w:rsidR="00705CCB" w:rsidRPr="00686DCE">
        <w:rPr>
          <w:sz w:val="20"/>
          <w:szCs w:val="20"/>
        </w:rPr>
        <w:t>mm. Nová st</w:t>
      </w:r>
      <w:r w:rsidR="00705CCB" w:rsidRPr="00686DCE">
        <w:rPr>
          <w:rFonts w:ascii="Cambria" w:hAnsi="Cambria" w:cs="Cambria"/>
          <w:sz w:val="20"/>
          <w:szCs w:val="20"/>
        </w:rPr>
        <w:t>ř</w:t>
      </w:r>
      <w:r w:rsidR="00705CCB" w:rsidRPr="00686DCE">
        <w:rPr>
          <w:sz w:val="20"/>
          <w:szCs w:val="20"/>
        </w:rPr>
        <w:t>e</w:t>
      </w:r>
      <w:r w:rsidR="00705CCB" w:rsidRPr="00686DCE">
        <w:rPr>
          <w:rFonts w:cs="France"/>
          <w:sz w:val="20"/>
          <w:szCs w:val="20"/>
        </w:rPr>
        <w:t>š</w:t>
      </w:r>
      <w:r w:rsidR="00705CCB" w:rsidRPr="00686DCE">
        <w:rPr>
          <w:sz w:val="20"/>
          <w:szCs w:val="20"/>
        </w:rPr>
        <w:t>n</w:t>
      </w:r>
      <w:r w:rsidR="00705CCB" w:rsidRPr="00686DCE">
        <w:rPr>
          <w:rFonts w:cs="France"/>
          <w:sz w:val="20"/>
          <w:szCs w:val="20"/>
        </w:rPr>
        <w:t>í</w:t>
      </w:r>
      <w:r w:rsidR="00705CCB" w:rsidRPr="00686DCE">
        <w:rPr>
          <w:sz w:val="20"/>
          <w:szCs w:val="20"/>
        </w:rPr>
        <w:t xml:space="preserve"> krytina </w:t>
      </w:r>
      <w:r w:rsidR="0073128A">
        <w:rPr>
          <w:sz w:val="20"/>
          <w:szCs w:val="20"/>
        </w:rPr>
        <w:t xml:space="preserve">u </w:t>
      </w:r>
      <w:r w:rsidR="00A067AF" w:rsidRPr="00686DCE">
        <w:rPr>
          <w:sz w:val="20"/>
          <w:szCs w:val="20"/>
        </w:rPr>
        <w:t>plochých pultových st</w:t>
      </w:r>
      <w:r w:rsidR="00A067AF" w:rsidRPr="00686DCE">
        <w:rPr>
          <w:rFonts w:ascii="Cambria" w:hAnsi="Cambria" w:cs="Cambria"/>
          <w:sz w:val="20"/>
          <w:szCs w:val="20"/>
        </w:rPr>
        <w:t>ř</w:t>
      </w:r>
      <w:r w:rsidR="00A067AF" w:rsidRPr="00686DCE">
        <w:rPr>
          <w:sz w:val="20"/>
          <w:szCs w:val="20"/>
        </w:rPr>
        <w:t>ech s n</w:t>
      </w:r>
      <w:r w:rsidR="00A067AF" w:rsidRPr="00686DCE">
        <w:rPr>
          <w:rFonts w:cs="France"/>
          <w:sz w:val="20"/>
          <w:szCs w:val="20"/>
        </w:rPr>
        <w:t>í</w:t>
      </w:r>
      <w:r w:rsidR="00A067AF" w:rsidRPr="00686DCE">
        <w:rPr>
          <w:sz w:val="20"/>
          <w:szCs w:val="20"/>
        </w:rPr>
        <w:t>zk</w:t>
      </w:r>
      <w:r w:rsidR="00A067AF" w:rsidRPr="00686DCE">
        <w:rPr>
          <w:rFonts w:cs="France"/>
          <w:sz w:val="20"/>
          <w:szCs w:val="20"/>
        </w:rPr>
        <w:t>ý</w:t>
      </w:r>
      <w:r w:rsidR="00A067AF" w:rsidRPr="00686DCE">
        <w:rPr>
          <w:sz w:val="20"/>
          <w:szCs w:val="20"/>
        </w:rPr>
        <w:t>m sp</w:t>
      </w:r>
      <w:r w:rsidR="00A067AF" w:rsidRPr="00686DCE">
        <w:rPr>
          <w:rFonts w:cs="France"/>
          <w:sz w:val="20"/>
          <w:szCs w:val="20"/>
        </w:rPr>
        <w:t>á</w:t>
      </w:r>
      <w:r w:rsidR="00A067AF" w:rsidRPr="00686DCE">
        <w:rPr>
          <w:sz w:val="20"/>
          <w:szCs w:val="20"/>
        </w:rPr>
        <w:t xml:space="preserve">dem </w:t>
      </w:r>
      <w:r w:rsidR="00705CCB" w:rsidRPr="00686DCE">
        <w:rPr>
          <w:sz w:val="20"/>
          <w:szCs w:val="20"/>
        </w:rPr>
        <w:t>navržena z</w:t>
      </w:r>
      <w:r w:rsidR="00A067AF" w:rsidRPr="00686DCE">
        <w:rPr>
          <w:sz w:val="20"/>
          <w:szCs w:val="20"/>
        </w:rPr>
        <w:t>  plastové, syntetickou tkaninou vyztužené hydroizola</w:t>
      </w:r>
      <w:r w:rsidR="00A067AF" w:rsidRPr="00686DCE">
        <w:rPr>
          <w:rFonts w:ascii="Cambria" w:hAnsi="Cambria" w:cs="Cambria"/>
          <w:sz w:val="20"/>
          <w:szCs w:val="20"/>
        </w:rPr>
        <w:t>č</w:t>
      </w:r>
      <w:r w:rsidR="00A067AF" w:rsidRPr="00686DCE">
        <w:rPr>
          <w:sz w:val="20"/>
          <w:szCs w:val="20"/>
        </w:rPr>
        <w:t>n</w:t>
      </w:r>
      <w:r w:rsidR="00A067AF" w:rsidRPr="00686DCE">
        <w:rPr>
          <w:rFonts w:cs="France"/>
          <w:sz w:val="20"/>
          <w:szCs w:val="20"/>
        </w:rPr>
        <w:t>í</w:t>
      </w:r>
      <w:r w:rsidR="00A067AF" w:rsidRPr="00686DCE">
        <w:rPr>
          <w:sz w:val="20"/>
          <w:szCs w:val="20"/>
        </w:rPr>
        <w:t xml:space="preserve"> fólie </w:t>
      </w:r>
      <w:r w:rsidR="00A067AF" w:rsidRPr="00686DCE">
        <w:rPr>
          <w:rFonts w:cs="Segoe UI"/>
          <w:sz w:val="20"/>
          <w:shd w:val="clear" w:color="auto" w:fill="FEFEFE"/>
        </w:rPr>
        <w:t xml:space="preserve">FPO (TPO), mechanicky kotvená </w:t>
      </w:r>
      <w:r w:rsidR="00A067AF" w:rsidRPr="00686DCE">
        <w:rPr>
          <w:sz w:val="20"/>
          <w:szCs w:val="20"/>
        </w:rPr>
        <w:t xml:space="preserve">(bodové kotvení) </w:t>
      </w:r>
      <w:proofErr w:type="gramStart"/>
      <w:r w:rsidR="00A067AF" w:rsidRPr="00686DCE">
        <w:rPr>
          <w:sz w:val="20"/>
          <w:szCs w:val="20"/>
        </w:rPr>
        <w:t>tl.1,8</w:t>
      </w:r>
      <w:proofErr w:type="gramEnd"/>
      <w:r w:rsidR="00A067AF" w:rsidRPr="00686DCE">
        <w:rPr>
          <w:sz w:val="20"/>
          <w:szCs w:val="20"/>
        </w:rPr>
        <w:t xml:space="preserve"> mm</w:t>
      </w:r>
      <w:r w:rsidR="0031535E" w:rsidRPr="00686DCE">
        <w:rPr>
          <w:sz w:val="20"/>
          <w:szCs w:val="20"/>
        </w:rPr>
        <w:t>, kladená na separa</w:t>
      </w:r>
      <w:r w:rsidR="0031535E" w:rsidRPr="00686DCE">
        <w:rPr>
          <w:rFonts w:ascii="Cambria" w:hAnsi="Cambria" w:cs="Cambria"/>
          <w:sz w:val="20"/>
          <w:szCs w:val="20"/>
        </w:rPr>
        <w:t>č</w:t>
      </w:r>
      <w:r w:rsidR="0031535E" w:rsidRPr="00686DCE">
        <w:rPr>
          <w:sz w:val="20"/>
          <w:szCs w:val="20"/>
        </w:rPr>
        <w:t>n</w:t>
      </w:r>
      <w:r w:rsidR="0031535E" w:rsidRPr="00686DCE">
        <w:rPr>
          <w:rFonts w:cs="France"/>
          <w:sz w:val="20"/>
          <w:szCs w:val="20"/>
        </w:rPr>
        <w:t>í</w:t>
      </w:r>
      <w:r w:rsidR="0031535E" w:rsidRPr="00686DCE">
        <w:rPr>
          <w:sz w:val="20"/>
          <w:szCs w:val="20"/>
        </w:rPr>
        <w:t xml:space="preserve"> vrstvu z um</w:t>
      </w:r>
      <w:r w:rsidR="0031535E" w:rsidRPr="00686DCE">
        <w:rPr>
          <w:rFonts w:ascii="Cambria" w:hAnsi="Cambria" w:cs="Cambria"/>
          <w:sz w:val="20"/>
          <w:szCs w:val="20"/>
        </w:rPr>
        <w:t>ě</w:t>
      </w:r>
      <w:r w:rsidR="0031535E" w:rsidRPr="00686DCE">
        <w:rPr>
          <w:sz w:val="20"/>
          <w:szCs w:val="20"/>
        </w:rPr>
        <w:t>lohmotn</w:t>
      </w:r>
      <w:r w:rsidR="0031535E" w:rsidRPr="00686DCE">
        <w:rPr>
          <w:rFonts w:cs="France"/>
          <w:sz w:val="20"/>
          <w:szCs w:val="20"/>
        </w:rPr>
        <w:t>é</w:t>
      </w:r>
      <w:r w:rsidR="0031535E" w:rsidRPr="00686DCE">
        <w:rPr>
          <w:sz w:val="20"/>
          <w:szCs w:val="20"/>
        </w:rPr>
        <w:t xml:space="preserve"> rohože s plošnou hmotností 300g/m2 a bedn</w:t>
      </w:r>
      <w:r w:rsidR="0031535E" w:rsidRPr="00686DCE">
        <w:rPr>
          <w:rFonts w:ascii="Cambria" w:hAnsi="Cambria" w:cs="Cambria"/>
          <w:sz w:val="20"/>
          <w:szCs w:val="20"/>
        </w:rPr>
        <w:t>ě</w:t>
      </w:r>
      <w:r w:rsidR="0031535E" w:rsidRPr="00686DCE">
        <w:rPr>
          <w:sz w:val="20"/>
          <w:szCs w:val="20"/>
        </w:rPr>
        <w:t>n</w:t>
      </w:r>
      <w:r w:rsidR="0031535E" w:rsidRPr="00686DCE">
        <w:rPr>
          <w:rFonts w:cs="France"/>
          <w:sz w:val="20"/>
          <w:szCs w:val="20"/>
        </w:rPr>
        <w:t>í</w:t>
      </w:r>
      <w:r w:rsidR="00A067AF" w:rsidRPr="00686DCE">
        <w:rPr>
          <w:sz w:val="20"/>
          <w:szCs w:val="20"/>
        </w:rPr>
        <w:t>.</w:t>
      </w:r>
    </w:p>
    <w:p w:rsidR="00461F0C" w:rsidRDefault="00906BFC" w:rsidP="00235499">
      <w:pPr>
        <w:pStyle w:val="StylFrance11bZarovnatdoblokuPrvndek2cmPed"/>
        <w:ind w:left="142" w:right="0" w:firstLine="0"/>
        <w:rPr>
          <w:sz w:val="20"/>
          <w:szCs w:val="20"/>
        </w:rPr>
      </w:pPr>
      <w:r w:rsidRPr="00686DCE">
        <w:rPr>
          <w:sz w:val="20"/>
          <w:szCs w:val="20"/>
        </w:rPr>
        <w:t>P</w:t>
      </w:r>
      <w:r w:rsidRPr="00686DCE">
        <w:rPr>
          <w:rFonts w:ascii="Cambria" w:hAnsi="Cambria" w:cs="Cambria"/>
          <w:sz w:val="20"/>
          <w:szCs w:val="20"/>
        </w:rPr>
        <w:t>ř</w:t>
      </w:r>
      <w:r w:rsidRPr="00686DCE">
        <w:rPr>
          <w:sz w:val="20"/>
          <w:szCs w:val="20"/>
        </w:rPr>
        <w:t>i pokl</w:t>
      </w:r>
      <w:r w:rsidRPr="00686DCE">
        <w:rPr>
          <w:rFonts w:cs="France"/>
          <w:sz w:val="20"/>
          <w:szCs w:val="20"/>
        </w:rPr>
        <w:t>á</w:t>
      </w:r>
      <w:r w:rsidRPr="00686DCE">
        <w:rPr>
          <w:sz w:val="20"/>
          <w:szCs w:val="20"/>
        </w:rPr>
        <w:t>dce st</w:t>
      </w:r>
      <w:r w:rsidRPr="00686DCE">
        <w:rPr>
          <w:rFonts w:ascii="Cambria" w:hAnsi="Cambria" w:cs="Cambria"/>
          <w:sz w:val="20"/>
          <w:szCs w:val="20"/>
        </w:rPr>
        <w:t>ř</w:t>
      </w:r>
      <w:r w:rsidRPr="00686DCE">
        <w:rPr>
          <w:sz w:val="20"/>
          <w:szCs w:val="20"/>
        </w:rPr>
        <w:t>e</w:t>
      </w:r>
      <w:r w:rsidRPr="00686DCE">
        <w:rPr>
          <w:rFonts w:cs="France"/>
          <w:sz w:val="20"/>
          <w:szCs w:val="20"/>
        </w:rPr>
        <w:t>š</w:t>
      </w:r>
      <w:r w:rsidRPr="00686DCE">
        <w:rPr>
          <w:sz w:val="20"/>
          <w:szCs w:val="20"/>
        </w:rPr>
        <w:t>n</w:t>
      </w:r>
      <w:r w:rsidRPr="00686DCE">
        <w:rPr>
          <w:rFonts w:cs="France"/>
          <w:sz w:val="20"/>
          <w:szCs w:val="20"/>
        </w:rPr>
        <w:t>í</w:t>
      </w:r>
      <w:r w:rsidRPr="00686DCE">
        <w:rPr>
          <w:sz w:val="20"/>
          <w:szCs w:val="20"/>
        </w:rPr>
        <w:t xml:space="preserve"> krytiny nutno dodr</w:t>
      </w:r>
      <w:r w:rsidRPr="00686DCE">
        <w:rPr>
          <w:rFonts w:cs="France"/>
          <w:sz w:val="20"/>
          <w:szCs w:val="20"/>
        </w:rPr>
        <w:t>ž</w:t>
      </w:r>
      <w:r w:rsidRPr="00686DCE">
        <w:rPr>
          <w:sz w:val="20"/>
          <w:szCs w:val="20"/>
        </w:rPr>
        <w:t>et zp</w:t>
      </w:r>
      <w:r w:rsidRPr="00686DCE">
        <w:rPr>
          <w:rFonts w:ascii="Cambria" w:hAnsi="Cambria" w:cs="Cambria"/>
          <w:sz w:val="20"/>
          <w:szCs w:val="20"/>
        </w:rPr>
        <w:t>ů</w:t>
      </w:r>
      <w:r w:rsidRPr="00686DCE">
        <w:rPr>
          <w:sz w:val="20"/>
          <w:szCs w:val="20"/>
        </w:rPr>
        <w:t>sob kladen</w:t>
      </w:r>
      <w:r w:rsidRPr="00686DCE">
        <w:rPr>
          <w:rFonts w:cs="France"/>
          <w:sz w:val="20"/>
          <w:szCs w:val="20"/>
        </w:rPr>
        <w:t>í</w:t>
      </w:r>
      <w:r w:rsidRPr="00686DCE">
        <w:rPr>
          <w:sz w:val="20"/>
          <w:szCs w:val="20"/>
        </w:rPr>
        <w:t xml:space="preserve"> a kotven</w:t>
      </w:r>
      <w:r w:rsidRPr="00686DCE">
        <w:rPr>
          <w:rFonts w:cs="France"/>
          <w:sz w:val="20"/>
          <w:szCs w:val="20"/>
        </w:rPr>
        <w:t>í</w:t>
      </w:r>
      <w:r w:rsidRPr="00686DCE">
        <w:rPr>
          <w:sz w:val="20"/>
          <w:szCs w:val="20"/>
        </w:rPr>
        <w:t xml:space="preserve"> (v plo</w:t>
      </w:r>
      <w:r w:rsidRPr="00686DCE">
        <w:rPr>
          <w:rFonts w:cs="France"/>
          <w:sz w:val="20"/>
          <w:szCs w:val="20"/>
        </w:rPr>
        <w:t>š</w:t>
      </w:r>
      <w:r w:rsidRPr="00686DCE">
        <w:rPr>
          <w:sz w:val="20"/>
          <w:szCs w:val="20"/>
        </w:rPr>
        <w:t>e, u okapu, h</w:t>
      </w:r>
      <w:r w:rsidRPr="00686DCE">
        <w:rPr>
          <w:rFonts w:ascii="Cambria" w:hAnsi="Cambria" w:cs="Cambria"/>
          <w:sz w:val="20"/>
          <w:szCs w:val="20"/>
        </w:rPr>
        <w:t>ř</w:t>
      </w:r>
      <w:r w:rsidRPr="00686DCE">
        <w:rPr>
          <w:sz w:val="20"/>
          <w:szCs w:val="20"/>
        </w:rPr>
        <w:t>ebene a n</w:t>
      </w:r>
      <w:r w:rsidRPr="00686DCE">
        <w:rPr>
          <w:rFonts w:cs="France"/>
          <w:sz w:val="20"/>
          <w:szCs w:val="20"/>
        </w:rPr>
        <w:t>á</w:t>
      </w:r>
      <w:r w:rsidRPr="00686DCE">
        <w:rPr>
          <w:sz w:val="20"/>
          <w:szCs w:val="20"/>
        </w:rPr>
        <w:t>ro</w:t>
      </w:r>
      <w:r w:rsidRPr="00686DCE">
        <w:rPr>
          <w:rFonts w:cs="France"/>
          <w:sz w:val="20"/>
          <w:szCs w:val="20"/>
        </w:rPr>
        <w:t>ží</w:t>
      </w:r>
      <w:r w:rsidRPr="00686DCE">
        <w:rPr>
          <w:sz w:val="20"/>
          <w:szCs w:val="20"/>
        </w:rPr>
        <w:t>) stanoven</w:t>
      </w:r>
      <w:r w:rsidRPr="00686DCE">
        <w:rPr>
          <w:rFonts w:cs="France"/>
          <w:sz w:val="20"/>
          <w:szCs w:val="20"/>
        </w:rPr>
        <w:t>ý</w:t>
      </w:r>
      <w:r w:rsidRPr="00686DCE">
        <w:rPr>
          <w:sz w:val="20"/>
          <w:szCs w:val="20"/>
        </w:rPr>
        <w:t xml:space="preserve"> v</w:t>
      </w:r>
      <w:r w:rsidRPr="00686DCE">
        <w:rPr>
          <w:rFonts w:cs="France"/>
          <w:sz w:val="20"/>
          <w:szCs w:val="20"/>
        </w:rPr>
        <w:t>ý</w:t>
      </w:r>
      <w:r w:rsidRPr="00686DCE">
        <w:rPr>
          <w:sz w:val="20"/>
          <w:szCs w:val="20"/>
        </w:rPr>
        <w:t>robcem krytiny. Zajistit odv</w:t>
      </w:r>
      <w:r w:rsidRPr="00686DCE">
        <w:rPr>
          <w:rFonts w:ascii="Cambria" w:hAnsi="Cambria" w:cs="Cambria"/>
          <w:sz w:val="20"/>
          <w:szCs w:val="20"/>
        </w:rPr>
        <w:t>ě</w:t>
      </w:r>
      <w:r w:rsidRPr="00686DCE">
        <w:rPr>
          <w:sz w:val="20"/>
          <w:szCs w:val="20"/>
        </w:rPr>
        <w:t>tr</w:t>
      </w:r>
      <w:r w:rsidRPr="00686DCE">
        <w:rPr>
          <w:rFonts w:cs="France"/>
          <w:sz w:val="20"/>
          <w:szCs w:val="20"/>
        </w:rPr>
        <w:t>á</w:t>
      </w:r>
      <w:r w:rsidRPr="00686DCE">
        <w:rPr>
          <w:sz w:val="20"/>
          <w:szCs w:val="20"/>
        </w:rPr>
        <w:t>n</w:t>
      </w:r>
      <w:r w:rsidRPr="00686DCE">
        <w:rPr>
          <w:rFonts w:cs="France"/>
          <w:sz w:val="20"/>
          <w:szCs w:val="20"/>
        </w:rPr>
        <w:t>í</w:t>
      </w:r>
      <w:r w:rsidRPr="00686DCE">
        <w:rPr>
          <w:sz w:val="20"/>
          <w:szCs w:val="20"/>
        </w:rPr>
        <w:t xml:space="preserve"> st</w:t>
      </w:r>
      <w:r w:rsidRPr="00686DCE">
        <w:rPr>
          <w:rFonts w:ascii="Cambria" w:hAnsi="Cambria" w:cs="Cambria"/>
          <w:sz w:val="20"/>
          <w:szCs w:val="20"/>
        </w:rPr>
        <w:t>ř</w:t>
      </w:r>
      <w:r w:rsidRPr="00686DCE">
        <w:rPr>
          <w:sz w:val="20"/>
          <w:szCs w:val="20"/>
        </w:rPr>
        <w:t>e</w:t>
      </w:r>
      <w:r w:rsidRPr="00686DCE">
        <w:rPr>
          <w:rFonts w:cs="France"/>
          <w:sz w:val="20"/>
          <w:szCs w:val="20"/>
        </w:rPr>
        <w:t>š</w:t>
      </w:r>
      <w:r w:rsidRPr="00686DCE">
        <w:rPr>
          <w:sz w:val="20"/>
          <w:szCs w:val="20"/>
        </w:rPr>
        <w:t>n</w:t>
      </w:r>
      <w:r w:rsidRPr="00686DCE">
        <w:rPr>
          <w:rFonts w:cs="France"/>
          <w:sz w:val="20"/>
          <w:szCs w:val="20"/>
        </w:rPr>
        <w:t>í</w:t>
      </w:r>
      <w:r w:rsidRPr="00686DCE">
        <w:rPr>
          <w:sz w:val="20"/>
          <w:szCs w:val="20"/>
        </w:rPr>
        <w:t>ho pl</w:t>
      </w:r>
      <w:r w:rsidRPr="00686DCE">
        <w:rPr>
          <w:rFonts w:cs="France"/>
          <w:sz w:val="20"/>
          <w:szCs w:val="20"/>
        </w:rPr>
        <w:t>áš</w:t>
      </w:r>
      <w:r w:rsidRPr="00686DCE">
        <w:rPr>
          <w:sz w:val="20"/>
          <w:szCs w:val="20"/>
        </w:rPr>
        <w:t>t</w:t>
      </w:r>
      <w:r w:rsidRPr="00686DCE">
        <w:rPr>
          <w:rFonts w:ascii="Cambria" w:hAnsi="Cambria" w:cs="Cambria"/>
          <w:sz w:val="20"/>
          <w:szCs w:val="20"/>
        </w:rPr>
        <w:t>ě</w:t>
      </w:r>
      <w:r w:rsidRPr="00686DCE">
        <w:rPr>
          <w:sz w:val="20"/>
          <w:szCs w:val="20"/>
        </w:rPr>
        <w:t xml:space="preserve"> </w:t>
      </w:r>
      <w:r w:rsidR="00F72BA4" w:rsidRPr="00686DCE">
        <w:rPr>
          <w:sz w:val="20"/>
          <w:szCs w:val="20"/>
        </w:rPr>
        <w:t>pomocí odv</w:t>
      </w:r>
      <w:r w:rsidR="00F72BA4" w:rsidRPr="00686DCE">
        <w:rPr>
          <w:rFonts w:ascii="Cambria" w:hAnsi="Cambria" w:cs="Cambria"/>
          <w:sz w:val="20"/>
          <w:szCs w:val="20"/>
        </w:rPr>
        <w:t>ě</w:t>
      </w:r>
      <w:r w:rsidR="00F72BA4" w:rsidRPr="00686DCE">
        <w:rPr>
          <w:sz w:val="20"/>
          <w:szCs w:val="20"/>
        </w:rPr>
        <w:t>tr</w:t>
      </w:r>
      <w:r w:rsidR="00F72BA4" w:rsidRPr="00686DCE">
        <w:rPr>
          <w:rFonts w:cs="France"/>
          <w:sz w:val="20"/>
          <w:szCs w:val="20"/>
        </w:rPr>
        <w:t>á</w:t>
      </w:r>
      <w:r w:rsidR="00F72BA4" w:rsidRPr="00686DCE">
        <w:rPr>
          <w:sz w:val="20"/>
          <w:szCs w:val="20"/>
        </w:rPr>
        <w:t>vacích tvarovek a v</w:t>
      </w:r>
      <w:r w:rsidR="00F72BA4" w:rsidRPr="00686DCE">
        <w:rPr>
          <w:rFonts w:ascii="Cambria" w:hAnsi="Cambria" w:cs="Cambria"/>
          <w:sz w:val="20"/>
          <w:szCs w:val="20"/>
        </w:rPr>
        <w:t>ě</w:t>
      </w:r>
      <w:r w:rsidR="00F72BA4" w:rsidRPr="00686DCE">
        <w:rPr>
          <w:sz w:val="20"/>
          <w:szCs w:val="20"/>
        </w:rPr>
        <w:t>tran</w:t>
      </w:r>
      <w:r w:rsidR="00F72BA4" w:rsidRPr="00686DCE">
        <w:rPr>
          <w:rFonts w:cs="France"/>
          <w:sz w:val="20"/>
          <w:szCs w:val="20"/>
        </w:rPr>
        <w:t>ý</w:t>
      </w:r>
      <w:r w:rsidR="00F72BA4" w:rsidRPr="00686DCE">
        <w:rPr>
          <w:sz w:val="20"/>
          <w:szCs w:val="20"/>
        </w:rPr>
        <w:t>ch mezi vrstev</w:t>
      </w:r>
      <w:r w:rsidRPr="00686DCE">
        <w:rPr>
          <w:sz w:val="20"/>
          <w:szCs w:val="20"/>
        </w:rPr>
        <w:t>. V</w:t>
      </w:r>
      <w:r w:rsidR="00687C55" w:rsidRPr="00686DCE">
        <w:rPr>
          <w:sz w:val="20"/>
          <w:szCs w:val="20"/>
        </w:rPr>
        <w:t xml:space="preserve"> celé </w:t>
      </w:r>
      <w:r w:rsidRPr="00686DCE">
        <w:rPr>
          <w:sz w:val="20"/>
          <w:szCs w:val="20"/>
        </w:rPr>
        <w:t>ploše st</w:t>
      </w:r>
      <w:r w:rsidRPr="00686DCE">
        <w:rPr>
          <w:rFonts w:ascii="Cambria" w:hAnsi="Cambria" w:cs="Cambria"/>
          <w:sz w:val="20"/>
          <w:szCs w:val="20"/>
        </w:rPr>
        <w:t>ř</w:t>
      </w:r>
      <w:r w:rsidRPr="00686DCE">
        <w:rPr>
          <w:sz w:val="20"/>
          <w:szCs w:val="20"/>
        </w:rPr>
        <w:t xml:space="preserve">echy osadit </w:t>
      </w:r>
      <w:r w:rsidR="00687C55" w:rsidRPr="00686DCE">
        <w:rPr>
          <w:sz w:val="20"/>
          <w:szCs w:val="20"/>
        </w:rPr>
        <w:t xml:space="preserve">systémové </w:t>
      </w:r>
      <w:proofErr w:type="spellStart"/>
      <w:r w:rsidRPr="00686DCE">
        <w:rPr>
          <w:sz w:val="20"/>
          <w:szCs w:val="20"/>
        </w:rPr>
        <w:t>protisn</w:t>
      </w:r>
      <w:r w:rsidRPr="00686DCE">
        <w:rPr>
          <w:rFonts w:ascii="Cambria" w:hAnsi="Cambria" w:cs="Cambria"/>
          <w:sz w:val="20"/>
          <w:szCs w:val="20"/>
        </w:rPr>
        <w:t>ě</w:t>
      </w:r>
      <w:r w:rsidRPr="00686DCE">
        <w:rPr>
          <w:sz w:val="20"/>
          <w:szCs w:val="20"/>
        </w:rPr>
        <w:t>hov</w:t>
      </w:r>
      <w:r w:rsidRPr="00686DCE">
        <w:rPr>
          <w:rFonts w:cs="France"/>
          <w:sz w:val="20"/>
          <w:szCs w:val="20"/>
        </w:rPr>
        <w:t>é</w:t>
      </w:r>
      <w:proofErr w:type="spellEnd"/>
      <w:r w:rsidRPr="00686DCE">
        <w:rPr>
          <w:sz w:val="20"/>
          <w:szCs w:val="20"/>
        </w:rPr>
        <w:t xml:space="preserve"> zachyta</w:t>
      </w:r>
      <w:r w:rsidRPr="00686DCE">
        <w:rPr>
          <w:rFonts w:ascii="Cambria" w:hAnsi="Cambria" w:cs="Cambria"/>
          <w:sz w:val="20"/>
          <w:szCs w:val="20"/>
        </w:rPr>
        <w:t>č</w:t>
      </w:r>
      <w:r w:rsidRPr="00686DCE">
        <w:rPr>
          <w:sz w:val="20"/>
          <w:szCs w:val="20"/>
        </w:rPr>
        <w:t>e. V</w:t>
      </w:r>
      <w:r w:rsidRPr="00686DCE">
        <w:rPr>
          <w:rFonts w:cs="France"/>
          <w:sz w:val="20"/>
          <w:szCs w:val="20"/>
        </w:rPr>
        <w:t>š</w:t>
      </w:r>
      <w:r w:rsidRPr="00686DCE">
        <w:rPr>
          <w:sz w:val="20"/>
          <w:szCs w:val="20"/>
        </w:rPr>
        <w:t>echny klemp</w:t>
      </w:r>
      <w:r w:rsidRPr="00686DCE">
        <w:rPr>
          <w:rFonts w:cs="France"/>
          <w:sz w:val="20"/>
          <w:szCs w:val="20"/>
        </w:rPr>
        <w:t>í</w:t>
      </w:r>
      <w:r w:rsidRPr="00686DCE">
        <w:rPr>
          <w:rFonts w:ascii="Cambria" w:hAnsi="Cambria" w:cs="Cambria"/>
          <w:sz w:val="20"/>
          <w:szCs w:val="20"/>
        </w:rPr>
        <w:t>ř</w:t>
      </w:r>
      <w:r w:rsidRPr="00686DCE">
        <w:rPr>
          <w:sz w:val="20"/>
          <w:szCs w:val="20"/>
        </w:rPr>
        <w:t>sk</w:t>
      </w:r>
      <w:r w:rsidRPr="00686DCE">
        <w:rPr>
          <w:rFonts w:cs="France"/>
          <w:sz w:val="20"/>
          <w:szCs w:val="20"/>
        </w:rPr>
        <w:t>é</w:t>
      </w:r>
      <w:r w:rsidRPr="00686DCE">
        <w:rPr>
          <w:sz w:val="20"/>
          <w:szCs w:val="20"/>
        </w:rPr>
        <w:t xml:space="preserve"> pr</w:t>
      </w:r>
      <w:r w:rsidRPr="00686DCE">
        <w:rPr>
          <w:rFonts w:cs="France"/>
          <w:sz w:val="20"/>
          <w:szCs w:val="20"/>
        </w:rPr>
        <w:t>á</w:t>
      </w:r>
      <w:r w:rsidRPr="00686DCE">
        <w:rPr>
          <w:sz w:val="20"/>
          <w:szCs w:val="20"/>
        </w:rPr>
        <w:t>ce prov</w:t>
      </w:r>
      <w:r w:rsidRPr="00686DCE">
        <w:rPr>
          <w:rFonts w:cs="France"/>
          <w:sz w:val="20"/>
          <w:szCs w:val="20"/>
        </w:rPr>
        <w:t>é</w:t>
      </w:r>
      <w:r w:rsidRPr="00686DCE">
        <w:rPr>
          <w:sz w:val="20"/>
          <w:szCs w:val="20"/>
        </w:rPr>
        <w:t>st dle p</w:t>
      </w:r>
      <w:r w:rsidRPr="00686DCE">
        <w:rPr>
          <w:rFonts w:ascii="Cambria" w:hAnsi="Cambria" w:cs="Cambria"/>
          <w:sz w:val="20"/>
          <w:szCs w:val="20"/>
        </w:rPr>
        <w:t>ř</w:t>
      </w:r>
      <w:r w:rsidRPr="00686DCE">
        <w:rPr>
          <w:rFonts w:cs="France"/>
          <w:sz w:val="20"/>
          <w:szCs w:val="20"/>
        </w:rPr>
        <w:t>í</w:t>
      </w:r>
      <w:r w:rsidRPr="00686DCE">
        <w:rPr>
          <w:sz w:val="20"/>
          <w:szCs w:val="20"/>
        </w:rPr>
        <w:t>slu</w:t>
      </w:r>
      <w:r w:rsidRPr="00686DCE">
        <w:rPr>
          <w:rFonts w:cs="France"/>
          <w:sz w:val="20"/>
          <w:szCs w:val="20"/>
        </w:rPr>
        <w:t>š</w:t>
      </w:r>
      <w:r w:rsidRPr="00686DCE">
        <w:rPr>
          <w:sz w:val="20"/>
          <w:szCs w:val="20"/>
        </w:rPr>
        <w:t>n</w:t>
      </w:r>
      <w:r w:rsidRPr="00686DCE">
        <w:rPr>
          <w:rFonts w:cs="France"/>
          <w:sz w:val="20"/>
          <w:szCs w:val="20"/>
        </w:rPr>
        <w:t>é</w:t>
      </w:r>
      <w:r w:rsidRPr="00686DCE">
        <w:rPr>
          <w:sz w:val="20"/>
          <w:szCs w:val="20"/>
        </w:rPr>
        <w:t xml:space="preserve"> normy </w:t>
      </w:r>
      <w:r w:rsidRPr="00686DCE">
        <w:rPr>
          <w:rFonts w:ascii="Cambria" w:hAnsi="Cambria" w:cs="Cambria"/>
          <w:sz w:val="20"/>
          <w:szCs w:val="20"/>
        </w:rPr>
        <w:t>Č</w:t>
      </w:r>
      <w:r w:rsidRPr="00686DCE">
        <w:rPr>
          <w:sz w:val="20"/>
          <w:szCs w:val="20"/>
        </w:rPr>
        <w:t>SN 73 36 10</w:t>
      </w:r>
      <w:r w:rsidR="00687C55" w:rsidRPr="00686DCE">
        <w:rPr>
          <w:sz w:val="20"/>
          <w:szCs w:val="20"/>
        </w:rPr>
        <w:t xml:space="preserve"> z bar</w:t>
      </w:r>
      <w:r w:rsidR="003D0DC7">
        <w:rPr>
          <w:sz w:val="20"/>
          <w:szCs w:val="20"/>
        </w:rPr>
        <w:t>ev</w:t>
      </w:r>
      <w:r w:rsidR="00687C55" w:rsidRPr="00686DCE">
        <w:rPr>
          <w:sz w:val="20"/>
          <w:szCs w:val="20"/>
        </w:rPr>
        <w:t>ného legovaného hliníkového plechu</w:t>
      </w:r>
      <w:r w:rsidRPr="00686DCE">
        <w:rPr>
          <w:sz w:val="20"/>
          <w:szCs w:val="20"/>
        </w:rPr>
        <w:t xml:space="preserve">. </w:t>
      </w:r>
    </w:p>
    <w:p w:rsidR="00235499" w:rsidRPr="00686DCE" w:rsidRDefault="00906BFC" w:rsidP="00235499">
      <w:pPr>
        <w:pStyle w:val="StylFrance11bZarovnatdoblokuPrvndek2cmPed"/>
        <w:ind w:left="142" w:right="0" w:firstLine="0"/>
        <w:rPr>
          <w:sz w:val="20"/>
          <w:szCs w:val="20"/>
        </w:rPr>
      </w:pPr>
      <w:r w:rsidRPr="00686DCE">
        <w:rPr>
          <w:sz w:val="20"/>
          <w:szCs w:val="20"/>
        </w:rPr>
        <w:t>P</w:t>
      </w:r>
      <w:r w:rsidRPr="00686DCE">
        <w:rPr>
          <w:rFonts w:ascii="Cambria" w:hAnsi="Cambria" w:cs="Cambria"/>
          <w:sz w:val="20"/>
          <w:szCs w:val="20"/>
        </w:rPr>
        <w:t>ř</w:t>
      </w:r>
      <w:r w:rsidRPr="00686DCE">
        <w:rPr>
          <w:sz w:val="20"/>
          <w:szCs w:val="20"/>
        </w:rPr>
        <w:t>i prov</w:t>
      </w:r>
      <w:r w:rsidRPr="00686DCE">
        <w:rPr>
          <w:rFonts w:cs="France"/>
          <w:sz w:val="20"/>
          <w:szCs w:val="20"/>
        </w:rPr>
        <w:t>á</w:t>
      </w:r>
      <w:r w:rsidRPr="00686DCE">
        <w:rPr>
          <w:sz w:val="20"/>
          <w:szCs w:val="20"/>
        </w:rPr>
        <w:t>d</w:t>
      </w:r>
      <w:r w:rsidRPr="00686DCE">
        <w:rPr>
          <w:rFonts w:ascii="Cambria" w:hAnsi="Cambria" w:cs="Cambria"/>
          <w:sz w:val="20"/>
          <w:szCs w:val="20"/>
        </w:rPr>
        <w:t>ě</w:t>
      </w:r>
      <w:r w:rsidRPr="00686DCE">
        <w:rPr>
          <w:sz w:val="20"/>
          <w:szCs w:val="20"/>
        </w:rPr>
        <w:t>n</w:t>
      </w:r>
      <w:r w:rsidRPr="00686DCE">
        <w:rPr>
          <w:rFonts w:cs="France"/>
          <w:sz w:val="20"/>
          <w:szCs w:val="20"/>
        </w:rPr>
        <w:t>í</w:t>
      </w:r>
      <w:r w:rsidRPr="00686DCE">
        <w:rPr>
          <w:sz w:val="20"/>
          <w:szCs w:val="20"/>
        </w:rPr>
        <w:t xml:space="preserve"> st</w:t>
      </w:r>
      <w:r w:rsidRPr="00686DCE">
        <w:rPr>
          <w:rFonts w:ascii="Cambria" w:hAnsi="Cambria" w:cs="Cambria"/>
          <w:sz w:val="20"/>
          <w:szCs w:val="20"/>
        </w:rPr>
        <w:t>ř</w:t>
      </w:r>
      <w:r w:rsidRPr="00686DCE">
        <w:rPr>
          <w:sz w:val="20"/>
          <w:szCs w:val="20"/>
        </w:rPr>
        <w:t>ech je v</w:t>
      </w:r>
      <w:r w:rsidRPr="00686DCE">
        <w:rPr>
          <w:rFonts w:cs="France"/>
          <w:sz w:val="20"/>
          <w:szCs w:val="20"/>
        </w:rPr>
        <w:t>ž</w:t>
      </w:r>
      <w:r w:rsidRPr="00686DCE">
        <w:rPr>
          <w:sz w:val="20"/>
          <w:szCs w:val="20"/>
        </w:rPr>
        <w:t>dy nutn</w:t>
      </w:r>
      <w:r w:rsidRPr="00686DCE">
        <w:rPr>
          <w:rFonts w:cs="France"/>
          <w:sz w:val="20"/>
          <w:szCs w:val="20"/>
        </w:rPr>
        <w:t>é</w:t>
      </w:r>
      <w:r w:rsidRPr="00686DCE">
        <w:rPr>
          <w:sz w:val="20"/>
          <w:szCs w:val="20"/>
        </w:rPr>
        <w:t xml:space="preserve"> dodr</w:t>
      </w:r>
      <w:r w:rsidRPr="00686DCE">
        <w:rPr>
          <w:rFonts w:cs="France"/>
          <w:sz w:val="20"/>
          <w:szCs w:val="20"/>
        </w:rPr>
        <w:t>ž</w:t>
      </w:r>
      <w:r w:rsidRPr="00686DCE">
        <w:rPr>
          <w:sz w:val="20"/>
          <w:szCs w:val="20"/>
        </w:rPr>
        <w:t>et a postupovat dle platn</w:t>
      </w:r>
      <w:r w:rsidRPr="00686DCE">
        <w:rPr>
          <w:rFonts w:cs="France"/>
          <w:sz w:val="20"/>
          <w:szCs w:val="20"/>
        </w:rPr>
        <w:t>ý</w:t>
      </w:r>
      <w:r w:rsidRPr="00686DCE">
        <w:rPr>
          <w:sz w:val="20"/>
          <w:szCs w:val="20"/>
        </w:rPr>
        <w:t>ch norem a pravidel p</w:t>
      </w:r>
      <w:r w:rsidRPr="00686DCE">
        <w:rPr>
          <w:rFonts w:ascii="Cambria" w:hAnsi="Cambria" w:cs="Cambria"/>
          <w:sz w:val="20"/>
          <w:szCs w:val="20"/>
        </w:rPr>
        <w:t>ř</w:t>
      </w:r>
      <w:r w:rsidRPr="00686DCE">
        <w:rPr>
          <w:sz w:val="20"/>
          <w:szCs w:val="20"/>
        </w:rPr>
        <w:t>edev</w:t>
      </w:r>
      <w:r w:rsidRPr="00686DCE">
        <w:rPr>
          <w:rFonts w:cs="France"/>
          <w:sz w:val="20"/>
          <w:szCs w:val="20"/>
        </w:rPr>
        <w:t>ší</w:t>
      </w:r>
      <w:r w:rsidRPr="00686DCE">
        <w:rPr>
          <w:sz w:val="20"/>
          <w:szCs w:val="20"/>
        </w:rPr>
        <w:t xml:space="preserve">m </w:t>
      </w:r>
      <w:r w:rsidRPr="00686DCE">
        <w:rPr>
          <w:rFonts w:ascii="Cambria" w:hAnsi="Cambria" w:cs="Cambria"/>
          <w:sz w:val="20"/>
          <w:szCs w:val="20"/>
        </w:rPr>
        <w:t>Č</w:t>
      </w:r>
      <w:r w:rsidRPr="00686DCE">
        <w:rPr>
          <w:sz w:val="20"/>
          <w:szCs w:val="20"/>
        </w:rPr>
        <w:t>SN 73 1901 Navrhov</w:t>
      </w:r>
      <w:r w:rsidRPr="00686DCE">
        <w:rPr>
          <w:rFonts w:cs="France"/>
          <w:sz w:val="20"/>
          <w:szCs w:val="20"/>
        </w:rPr>
        <w:t>á</w:t>
      </w:r>
      <w:r w:rsidRPr="00686DCE">
        <w:rPr>
          <w:sz w:val="20"/>
          <w:szCs w:val="20"/>
        </w:rPr>
        <w:t>n</w:t>
      </w:r>
      <w:r w:rsidRPr="00686DCE">
        <w:rPr>
          <w:rFonts w:cs="France"/>
          <w:sz w:val="20"/>
          <w:szCs w:val="20"/>
        </w:rPr>
        <w:t>í</w:t>
      </w:r>
      <w:r w:rsidRPr="00686DCE">
        <w:rPr>
          <w:sz w:val="20"/>
          <w:szCs w:val="20"/>
        </w:rPr>
        <w:t xml:space="preserve"> st</w:t>
      </w:r>
      <w:r w:rsidRPr="00686DCE">
        <w:rPr>
          <w:rFonts w:ascii="Cambria" w:hAnsi="Cambria" w:cs="Cambria"/>
          <w:sz w:val="20"/>
          <w:szCs w:val="20"/>
        </w:rPr>
        <w:t>ř</w:t>
      </w:r>
      <w:r w:rsidRPr="00686DCE">
        <w:rPr>
          <w:sz w:val="20"/>
          <w:szCs w:val="20"/>
        </w:rPr>
        <w:t>ech-z</w:t>
      </w:r>
      <w:r w:rsidRPr="00686DCE">
        <w:rPr>
          <w:rFonts w:cs="France"/>
          <w:sz w:val="20"/>
          <w:szCs w:val="20"/>
        </w:rPr>
        <w:t>á</w:t>
      </w:r>
      <w:r w:rsidRPr="00686DCE">
        <w:rPr>
          <w:sz w:val="20"/>
          <w:szCs w:val="20"/>
        </w:rPr>
        <w:t>kladn</w:t>
      </w:r>
      <w:r w:rsidRPr="00686DCE">
        <w:rPr>
          <w:rFonts w:cs="France"/>
          <w:sz w:val="20"/>
          <w:szCs w:val="20"/>
        </w:rPr>
        <w:t>í</w:t>
      </w:r>
      <w:r w:rsidRPr="00686DCE">
        <w:rPr>
          <w:sz w:val="20"/>
          <w:szCs w:val="20"/>
        </w:rPr>
        <w:t xml:space="preserve"> ustanoven</w:t>
      </w:r>
      <w:r w:rsidRPr="00686DCE">
        <w:rPr>
          <w:rFonts w:cs="France"/>
          <w:sz w:val="20"/>
          <w:szCs w:val="20"/>
        </w:rPr>
        <w:t>í</w:t>
      </w:r>
      <w:r w:rsidRPr="00686DCE">
        <w:rPr>
          <w:sz w:val="20"/>
          <w:szCs w:val="20"/>
        </w:rPr>
        <w:t xml:space="preserve">, </w:t>
      </w:r>
      <w:r w:rsidRPr="00686DCE">
        <w:rPr>
          <w:rFonts w:ascii="Cambria" w:hAnsi="Cambria" w:cs="Cambria"/>
          <w:sz w:val="20"/>
          <w:szCs w:val="20"/>
        </w:rPr>
        <w:t>Č</w:t>
      </w:r>
      <w:r w:rsidRPr="00686DCE">
        <w:rPr>
          <w:sz w:val="20"/>
          <w:szCs w:val="20"/>
        </w:rPr>
        <w:t>SN 73 0540-2 Tepeln</w:t>
      </w:r>
      <w:r w:rsidRPr="00686DCE">
        <w:rPr>
          <w:rFonts w:cs="France"/>
          <w:sz w:val="20"/>
          <w:szCs w:val="20"/>
        </w:rPr>
        <w:t>á</w:t>
      </w:r>
      <w:r w:rsidRPr="00686DCE">
        <w:rPr>
          <w:sz w:val="20"/>
          <w:szCs w:val="20"/>
        </w:rPr>
        <w:t xml:space="preserve"> ochrana budov a platn</w:t>
      </w:r>
      <w:r w:rsidRPr="00686DCE">
        <w:rPr>
          <w:rFonts w:cs="France"/>
          <w:sz w:val="20"/>
          <w:szCs w:val="20"/>
        </w:rPr>
        <w:t>á</w:t>
      </w:r>
      <w:r w:rsidRPr="00686DCE">
        <w:rPr>
          <w:sz w:val="20"/>
          <w:szCs w:val="20"/>
        </w:rPr>
        <w:t xml:space="preserve"> pravidla pro navrhov</w:t>
      </w:r>
      <w:r w:rsidRPr="00686DCE">
        <w:rPr>
          <w:rFonts w:cs="France"/>
          <w:sz w:val="20"/>
          <w:szCs w:val="20"/>
        </w:rPr>
        <w:t>á</w:t>
      </w:r>
      <w:r w:rsidRPr="00686DCE">
        <w:rPr>
          <w:sz w:val="20"/>
          <w:szCs w:val="20"/>
        </w:rPr>
        <w:t>n</w:t>
      </w:r>
      <w:r w:rsidRPr="00686DCE">
        <w:rPr>
          <w:rFonts w:cs="France"/>
          <w:sz w:val="20"/>
          <w:szCs w:val="20"/>
        </w:rPr>
        <w:t>í</w:t>
      </w:r>
      <w:r w:rsidRPr="00686DCE">
        <w:rPr>
          <w:sz w:val="20"/>
          <w:szCs w:val="20"/>
        </w:rPr>
        <w:t xml:space="preserve"> a prov</w:t>
      </w:r>
      <w:r w:rsidRPr="00686DCE">
        <w:rPr>
          <w:rFonts w:cs="France"/>
          <w:sz w:val="20"/>
          <w:szCs w:val="20"/>
        </w:rPr>
        <w:t>á</w:t>
      </w:r>
      <w:r w:rsidRPr="00686DCE">
        <w:rPr>
          <w:sz w:val="20"/>
          <w:szCs w:val="20"/>
        </w:rPr>
        <w:t>d</w:t>
      </w:r>
      <w:r w:rsidRPr="00686DCE">
        <w:rPr>
          <w:rFonts w:ascii="Cambria" w:hAnsi="Cambria" w:cs="Cambria"/>
          <w:sz w:val="20"/>
          <w:szCs w:val="20"/>
        </w:rPr>
        <w:t>ě</w:t>
      </w:r>
      <w:r w:rsidRPr="00686DCE">
        <w:rPr>
          <w:sz w:val="20"/>
          <w:szCs w:val="20"/>
        </w:rPr>
        <w:t>n</w:t>
      </w:r>
      <w:r w:rsidRPr="00686DCE">
        <w:rPr>
          <w:rFonts w:cs="France"/>
          <w:sz w:val="20"/>
          <w:szCs w:val="20"/>
        </w:rPr>
        <w:t>í</w:t>
      </w:r>
      <w:r w:rsidRPr="00686DCE">
        <w:rPr>
          <w:sz w:val="20"/>
          <w:szCs w:val="20"/>
        </w:rPr>
        <w:t xml:space="preserve"> st</w:t>
      </w:r>
      <w:r w:rsidRPr="00686DCE">
        <w:rPr>
          <w:rFonts w:ascii="Cambria" w:hAnsi="Cambria" w:cs="Cambria"/>
          <w:sz w:val="20"/>
          <w:szCs w:val="20"/>
        </w:rPr>
        <w:t>ř</w:t>
      </w:r>
      <w:r w:rsidRPr="00686DCE">
        <w:rPr>
          <w:sz w:val="20"/>
          <w:szCs w:val="20"/>
        </w:rPr>
        <w:t>ech vydan</w:t>
      </w:r>
      <w:r w:rsidRPr="00686DCE">
        <w:rPr>
          <w:rFonts w:cs="France"/>
          <w:sz w:val="20"/>
          <w:szCs w:val="20"/>
        </w:rPr>
        <w:t>á</w:t>
      </w:r>
      <w:r w:rsidRPr="00686DCE">
        <w:rPr>
          <w:sz w:val="20"/>
          <w:szCs w:val="20"/>
        </w:rPr>
        <w:t xml:space="preserve"> cechem klemp</w:t>
      </w:r>
      <w:r w:rsidRPr="00686DCE">
        <w:rPr>
          <w:rFonts w:cs="France"/>
          <w:sz w:val="20"/>
          <w:szCs w:val="20"/>
        </w:rPr>
        <w:t>í</w:t>
      </w:r>
      <w:r w:rsidRPr="00686DCE">
        <w:rPr>
          <w:rFonts w:ascii="Cambria" w:hAnsi="Cambria" w:cs="Cambria"/>
          <w:sz w:val="20"/>
          <w:szCs w:val="20"/>
        </w:rPr>
        <w:t>řů</w:t>
      </w:r>
      <w:r w:rsidRPr="00686DCE">
        <w:rPr>
          <w:sz w:val="20"/>
          <w:szCs w:val="20"/>
        </w:rPr>
        <w:t>, pokr</w:t>
      </w:r>
      <w:r w:rsidRPr="00686DCE">
        <w:rPr>
          <w:rFonts w:cs="France"/>
          <w:sz w:val="20"/>
          <w:szCs w:val="20"/>
        </w:rPr>
        <w:t>ý</w:t>
      </w:r>
      <w:r w:rsidRPr="00686DCE">
        <w:rPr>
          <w:sz w:val="20"/>
          <w:szCs w:val="20"/>
        </w:rPr>
        <w:t>va</w:t>
      </w:r>
      <w:r w:rsidRPr="00686DCE">
        <w:rPr>
          <w:rFonts w:ascii="Cambria" w:hAnsi="Cambria" w:cs="Cambria"/>
          <w:sz w:val="20"/>
          <w:szCs w:val="20"/>
        </w:rPr>
        <w:t>čů</w:t>
      </w:r>
      <w:r w:rsidRPr="00686DCE">
        <w:rPr>
          <w:sz w:val="20"/>
          <w:szCs w:val="20"/>
        </w:rPr>
        <w:t xml:space="preserve"> a tesa</w:t>
      </w:r>
      <w:r w:rsidRPr="00686DCE">
        <w:rPr>
          <w:rFonts w:ascii="Cambria" w:hAnsi="Cambria" w:cs="Cambria"/>
          <w:sz w:val="20"/>
          <w:szCs w:val="20"/>
        </w:rPr>
        <w:t>řů</w:t>
      </w:r>
      <w:r w:rsidRPr="00686DCE">
        <w:rPr>
          <w:sz w:val="20"/>
          <w:szCs w:val="20"/>
        </w:rPr>
        <w:t xml:space="preserve"> V</w:t>
      </w:r>
      <w:r w:rsidRPr="00686DCE">
        <w:rPr>
          <w:rFonts w:cs="France"/>
          <w:sz w:val="20"/>
          <w:szCs w:val="20"/>
        </w:rPr>
        <w:t> </w:t>
      </w:r>
      <w:r w:rsidRPr="00686DCE">
        <w:rPr>
          <w:rFonts w:ascii="Cambria" w:hAnsi="Cambria" w:cs="Cambria"/>
          <w:sz w:val="20"/>
          <w:szCs w:val="20"/>
        </w:rPr>
        <w:t>Č</w:t>
      </w:r>
      <w:r w:rsidRPr="00686DCE">
        <w:rPr>
          <w:sz w:val="20"/>
          <w:szCs w:val="20"/>
        </w:rPr>
        <w:t>R.</w:t>
      </w:r>
    </w:p>
    <w:p w:rsidR="000C2622" w:rsidRPr="00686DCE" w:rsidRDefault="00732764" w:rsidP="00686DCE">
      <w:pPr>
        <w:pStyle w:val="StylFrance11bZarovnatdoblokuPrvndek2cmPed"/>
        <w:ind w:left="142" w:right="0" w:firstLine="0"/>
        <w:rPr>
          <w:sz w:val="20"/>
          <w:szCs w:val="20"/>
        </w:rPr>
      </w:pPr>
      <w:r w:rsidRPr="00686DCE">
        <w:rPr>
          <w:sz w:val="20"/>
          <w:szCs w:val="20"/>
        </w:rPr>
        <w:t>Všechny p</w:t>
      </w:r>
      <w:r w:rsidRPr="00686DCE">
        <w:rPr>
          <w:rFonts w:ascii="Cambria" w:hAnsi="Cambria" w:cs="Cambria"/>
          <w:sz w:val="20"/>
          <w:szCs w:val="20"/>
        </w:rPr>
        <w:t>ř</w:t>
      </w:r>
      <w:r w:rsidRPr="00686DCE">
        <w:rPr>
          <w:rFonts w:cs="France"/>
          <w:sz w:val="20"/>
          <w:szCs w:val="20"/>
        </w:rPr>
        <w:t>í</w:t>
      </w:r>
      <w:r w:rsidRPr="00686DCE">
        <w:rPr>
          <w:sz w:val="20"/>
          <w:szCs w:val="20"/>
        </w:rPr>
        <w:t>stupn</w:t>
      </w:r>
      <w:r w:rsidRPr="00686DCE">
        <w:rPr>
          <w:rFonts w:cs="France"/>
          <w:sz w:val="20"/>
          <w:szCs w:val="20"/>
        </w:rPr>
        <w:t>é</w:t>
      </w:r>
      <w:r w:rsidRPr="00686DCE">
        <w:rPr>
          <w:sz w:val="20"/>
          <w:szCs w:val="20"/>
        </w:rPr>
        <w:t xml:space="preserve"> </w:t>
      </w:r>
      <w:r w:rsidRPr="00686DCE">
        <w:rPr>
          <w:rFonts w:cs="Cambria"/>
          <w:sz w:val="20"/>
          <w:szCs w:val="20"/>
        </w:rPr>
        <w:t>prvky</w:t>
      </w:r>
      <w:r w:rsidRPr="00686DCE">
        <w:rPr>
          <w:sz w:val="20"/>
          <w:szCs w:val="20"/>
        </w:rPr>
        <w:t xml:space="preserve"> a plochy podlah v prostoru krovu p</w:t>
      </w:r>
      <w:r w:rsidRPr="00686DCE">
        <w:rPr>
          <w:rFonts w:ascii="Cambria" w:hAnsi="Cambria" w:cs="Cambria"/>
          <w:sz w:val="20"/>
          <w:szCs w:val="20"/>
        </w:rPr>
        <w:t>ř</w:t>
      </w:r>
      <w:r w:rsidRPr="00686DCE">
        <w:rPr>
          <w:rFonts w:cs="France"/>
          <w:sz w:val="20"/>
          <w:szCs w:val="20"/>
        </w:rPr>
        <w:t>í</w:t>
      </w:r>
      <w:r w:rsidRPr="00686DCE">
        <w:rPr>
          <w:sz w:val="20"/>
          <w:szCs w:val="20"/>
        </w:rPr>
        <w:t>stupné v pr</w:t>
      </w:r>
      <w:r w:rsidRPr="00686DCE">
        <w:rPr>
          <w:rFonts w:ascii="Cambria" w:hAnsi="Cambria" w:cs="Cambria"/>
          <w:sz w:val="20"/>
          <w:szCs w:val="20"/>
        </w:rPr>
        <w:t>ů</w:t>
      </w:r>
      <w:r w:rsidRPr="00686DCE">
        <w:rPr>
          <w:sz w:val="20"/>
          <w:szCs w:val="20"/>
        </w:rPr>
        <w:t>b</w:t>
      </w:r>
      <w:r w:rsidRPr="00686DCE">
        <w:rPr>
          <w:rFonts w:ascii="Cambria" w:hAnsi="Cambria" w:cs="Cambria"/>
          <w:sz w:val="20"/>
          <w:szCs w:val="20"/>
        </w:rPr>
        <w:t>ě</w:t>
      </w:r>
      <w:r w:rsidRPr="00686DCE">
        <w:rPr>
          <w:sz w:val="20"/>
          <w:szCs w:val="20"/>
        </w:rPr>
        <w:t>hu opravy o</w:t>
      </w:r>
      <w:r w:rsidRPr="00686DCE">
        <w:rPr>
          <w:rFonts w:ascii="Cambria" w:hAnsi="Cambria" w:cs="Cambria"/>
          <w:sz w:val="20"/>
          <w:szCs w:val="20"/>
        </w:rPr>
        <w:t>č</w:t>
      </w:r>
      <w:r w:rsidRPr="00686DCE">
        <w:rPr>
          <w:sz w:val="20"/>
          <w:szCs w:val="20"/>
        </w:rPr>
        <w:t>istit a podklad vysát. Zavlhlé plochy p</w:t>
      </w:r>
      <w:r w:rsidRPr="00686DCE">
        <w:rPr>
          <w:rFonts w:ascii="Cambria" w:hAnsi="Cambria" w:cs="Cambria"/>
          <w:sz w:val="20"/>
          <w:szCs w:val="20"/>
        </w:rPr>
        <w:t>ř</w:t>
      </w:r>
      <w:r w:rsidRPr="00686DCE">
        <w:rPr>
          <w:sz w:val="20"/>
          <w:szCs w:val="20"/>
        </w:rPr>
        <w:t>ed zakrytím novou konstrukcí st</w:t>
      </w:r>
      <w:r w:rsidRPr="00686DCE">
        <w:rPr>
          <w:rFonts w:ascii="Cambria" w:hAnsi="Cambria" w:cs="Cambria"/>
          <w:sz w:val="20"/>
          <w:szCs w:val="20"/>
        </w:rPr>
        <w:t>ř</w:t>
      </w:r>
      <w:r w:rsidRPr="00686DCE">
        <w:rPr>
          <w:sz w:val="20"/>
          <w:szCs w:val="20"/>
        </w:rPr>
        <w:t>e</w:t>
      </w:r>
      <w:r w:rsidRPr="00686DCE">
        <w:rPr>
          <w:rFonts w:cs="France"/>
          <w:sz w:val="20"/>
          <w:szCs w:val="20"/>
        </w:rPr>
        <w:t>š</w:t>
      </w:r>
      <w:r w:rsidRPr="00686DCE">
        <w:rPr>
          <w:sz w:val="20"/>
          <w:szCs w:val="20"/>
        </w:rPr>
        <w:t>n</w:t>
      </w:r>
      <w:r w:rsidRPr="00686DCE">
        <w:rPr>
          <w:rFonts w:cs="France"/>
          <w:sz w:val="20"/>
          <w:szCs w:val="20"/>
        </w:rPr>
        <w:t>í</w:t>
      </w:r>
      <w:r w:rsidRPr="00686DCE">
        <w:rPr>
          <w:sz w:val="20"/>
          <w:szCs w:val="20"/>
        </w:rPr>
        <w:t>ho pl</w:t>
      </w:r>
      <w:r w:rsidRPr="00686DCE">
        <w:rPr>
          <w:rFonts w:cs="France"/>
          <w:sz w:val="20"/>
          <w:szCs w:val="20"/>
        </w:rPr>
        <w:t>á</w:t>
      </w:r>
      <w:r w:rsidRPr="00686DCE">
        <w:rPr>
          <w:sz w:val="20"/>
          <w:szCs w:val="20"/>
        </w:rPr>
        <w:t>št</w:t>
      </w:r>
      <w:r w:rsidRPr="00686DCE">
        <w:rPr>
          <w:rFonts w:ascii="Cambria" w:hAnsi="Cambria" w:cs="Cambria"/>
          <w:sz w:val="20"/>
          <w:szCs w:val="20"/>
        </w:rPr>
        <w:t>ě</w:t>
      </w:r>
      <w:r w:rsidRPr="00686DCE">
        <w:rPr>
          <w:sz w:val="20"/>
          <w:szCs w:val="20"/>
        </w:rPr>
        <w:t xml:space="preserve"> a podlahov</w:t>
      </w:r>
      <w:r w:rsidRPr="00686DCE">
        <w:rPr>
          <w:rFonts w:cs="France"/>
          <w:sz w:val="20"/>
          <w:szCs w:val="20"/>
        </w:rPr>
        <w:t>é</w:t>
      </w:r>
      <w:r w:rsidRPr="00686DCE">
        <w:rPr>
          <w:sz w:val="20"/>
          <w:szCs w:val="20"/>
        </w:rPr>
        <w:t xml:space="preserve"> plochy p</w:t>
      </w:r>
      <w:r w:rsidRPr="00686DCE">
        <w:rPr>
          <w:rFonts w:ascii="Cambria" w:hAnsi="Cambria" w:cs="Cambria"/>
          <w:sz w:val="20"/>
          <w:szCs w:val="20"/>
        </w:rPr>
        <w:t>ř</w:t>
      </w:r>
      <w:r w:rsidRPr="00686DCE">
        <w:rPr>
          <w:sz w:val="20"/>
          <w:szCs w:val="20"/>
        </w:rPr>
        <w:t>ed zakryt</w:t>
      </w:r>
      <w:r w:rsidRPr="00686DCE">
        <w:rPr>
          <w:rFonts w:cs="France"/>
          <w:sz w:val="20"/>
          <w:szCs w:val="20"/>
        </w:rPr>
        <w:t>í</w:t>
      </w:r>
      <w:r w:rsidRPr="00686DCE">
        <w:rPr>
          <w:sz w:val="20"/>
          <w:szCs w:val="20"/>
        </w:rPr>
        <w:t>m novou tepelnou izolací vysušit.</w:t>
      </w:r>
    </w:p>
    <w:p w:rsidR="00235499" w:rsidRPr="00686DCE" w:rsidRDefault="00235499" w:rsidP="00235499">
      <w:pPr>
        <w:pStyle w:val="StylFrance11bZarovnatdoblokuPrvndek2cmPed"/>
        <w:ind w:left="142" w:right="0" w:firstLine="0"/>
        <w:rPr>
          <w:rFonts w:cs="France"/>
          <w:b/>
          <w:sz w:val="20"/>
          <w:szCs w:val="20"/>
        </w:rPr>
      </w:pPr>
      <w:r w:rsidRPr="00686DCE">
        <w:rPr>
          <w:rFonts w:cs="France"/>
          <w:b/>
          <w:sz w:val="20"/>
          <w:szCs w:val="20"/>
        </w:rPr>
        <w:t>P</w:t>
      </w:r>
      <w:r w:rsidRPr="00686DCE">
        <w:rPr>
          <w:rFonts w:ascii="Cambria" w:hAnsi="Cambria" w:cs="Cambria"/>
          <w:b/>
          <w:sz w:val="20"/>
          <w:szCs w:val="20"/>
        </w:rPr>
        <w:t>ř</w:t>
      </w:r>
      <w:r w:rsidRPr="00686DCE">
        <w:rPr>
          <w:rFonts w:cs="France"/>
          <w:b/>
          <w:sz w:val="20"/>
          <w:szCs w:val="20"/>
        </w:rPr>
        <w:t>ed provedením prací, provést tahovou zkoušku kotev st</w:t>
      </w:r>
      <w:r w:rsidRPr="00686DCE">
        <w:rPr>
          <w:rFonts w:ascii="Cambria" w:hAnsi="Cambria" w:cs="Cambria"/>
          <w:b/>
          <w:sz w:val="20"/>
          <w:szCs w:val="20"/>
        </w:rPr>
        <w:t>ř</w:t>
      </w:r>
      <w:r w:rsidRPr="00686DCE">
        <w:rPr>
          <w:rFonts w:cs="France"/>
          <w:b/>
          <w:sz w:val="20"/>
          <w:szCs w:val="20"/>
        </w:rPr>
        <w:t>ešního plášt</w:t>
      </w:r>
      <w:r w:rsidRPr="00686DCE">
        <w:rPr>
          <w:rFonts w:ascii="Cambria" w:hAnsi="Cambria" w:cs="Cambria"/>
          <w:b/>
          <w:sz w:val="20"/>
          <w:szCs w:val="20"/>
        </w:rPr>
        <w:t>ě</w:t>
      </w:r>
      <w:r w:rsidRPr="00686DCE">
        <w:rPr>
          <w:rFonts w:cs="France"/>
          <w:b/>
          <w:sz w:val="20"/>
          <w:szCs w:val="20"/>
        </w:rPr>
        <w:t>.</w:t>
      </w:r>
    </w:p>
    <w:p w:rsidR="00CF0A6E" w:rsidRPr="00686DCE" w:rsidRDefault="00235499" w:rsidP="00235499">
      <w:pPr>
        <w:pStyle w:val="StylFrance11bZarovnatdoblokuPrvndek2cmPed"/>
        <w:ind w:left="142" w:right="0" w:firstLine="0"/>
        <w:rPr>
          <w:rFonts w:cs="France"/>
          <w:b/>
          <w:sz w:val="20"/>
        </w:rPr>
      </w:pPr>
      <w:r w:rsidRPr="00686DCE">
        <w:rPr>
          <w:b/>
          <w:sz w:val="20"/>
        </w:rPr>
        <w:t>P</w:t>
      </w:r>
      <w:r w:rsidRPr="00686DCE">
        <w:rPr>
          <w:rFonts w:ascii="Cambria" w:hAnsi="Cambria" w:cs="Cambria"/>
          <w:b/>
          <w:sz w:val="20"/>
        </w:rPr>
        <w:t>ř</w:t>
      </w:r>
      <w:r w:rsidRPr="00686DCE">
        <w:rPr>
          <w:b/>
          <w:sz w:val="20"/>
        </w:rPr>
        <w:t>i provád</w:t>
      </w:r>
      <w:r w:rsidRPr="00686DCE">
        <w:rPr>
          <w:rFonts w:ascii="Cambria" w:hAnsi="Cambria" w:cs="Cambria"/>
          <w:b/>
          <w:sz w:val="20"/>
        </w:rPr>
        <w:t>ě</w:t>
      </w:r>
      <w:r w:rsidRPr="00686DCE">
        <w:rPr>
          <w:b/>
          <w:sz w:val="20"/>
        </w:rPr>
        <w:t>ní stavebních zásah</w:t>
      </w:r>
      <w:r w:rsidRPr="00686DCE">
        <w:rPr>
          <w:rFonts w:ascii="Cambria" w:hAnsi="Cambria" w:cs="Cambria"/>
          <w:b/>
          <w:sz w:val="20"/>
        </w:rPr>
        <w:t>ů</w:t>
      </w:r>
      <w:r w:rsidRPr="00686DCE">
        <w:rPr>
          <w:b/>
          <w:sz w:val="20"/>
        </w:rPr>
        <w:t xml:space="preserve"> do st</w:t>
      </w:r>
      <w:r w:rsidRPr="00686DCE">
        <w:rPr>
          <w:rFonts w:ascii="Cambria" w:hAnsi="Cambria" w:cs="Cambria"/>
          <w:b/>
          <w:sz w:val="20"/>
        </w:rPr>
        <w:t>ř</w:t>
      </w:r>
      <w:r w:rsidRPr="00686DCE">
        <w:rPr>
          <w:b/>
          <w:sz w:val="20"/>
        </w:rPr>
        <w:t>e</w:t>
      </w:r>
      <w:r w:rsidRPr="00686DCE">
        <w:rPr>
          <w:rFonts w:cs="France"/>
          <w:b/>
          <w:sz w:val="20"/>
        </w:rPr>
        <w:t>š</w:t>
      </w:r>
      <w:r w:rsidRPr="00686DCE">
        <w:rPr>
          <w:b/>
          <w:sz w:val="20"/>
        </w:rPr>
        <w:t>n</w:t>
      </w:r>
      <w:r w:rsidRPr="00686DCE">
        <w:rPr>
          <w:rFonts w:cs="France"/>
          <w:b/>
          <w:sz w:val="20"/>
        </w:rPr>
        <w:t>í</w:t>
      </w:r>
      <w:r w:rsidRPr="00686DCE">
        <w:rPr>
          <w:b/>
          <w:sz w:val="20"/>
        </w:rPr>
        <w:t>ho pl</w:t>
      </w:r>
      <w:r w:rsidRPr="00686DCE">
        <w:rPr>
          <w:rFonts w:cs="France"/>
          <w:b/>
          <w:sz w:val="20"/>
        </w:rPr>
        <w:t>áš</w:t>
      </w:r>
      <w:r w:rsidRPr="00686DCE">
        <w:rPr>
          <w:b/>
          <w:sz w:val="20"/>
        </w:rPr>
        <w:t>t</w:t>
      </w:r>
      <w:r w:rsidRPr="00686DCE">
        <w:rPr>
          <w:rFonts w:ascii="Cambria" w:hAnsi="Cambria" w:cs="Cambria"/>
          <w:b/>
          <w:sz w:val="20"/>
        </w:rPr>
        <w:t>ě</w:t>
      </w:r>
      <w:r w:rsidRPr="00686DCE">
        <w:rPr>
          <w:b/>
          <w:sz w:val="20"/>
        </w:rPr>
        <w:t>, u níž dojde k narušení nebo rozebrání vrchní izola</w:t>
      </w:r>
      <w:r w:rsidRPr="00686DCE">
        <w:rPr>
          <w:rFonts w:ascii="Cambria" w:hAnsi="Cambria" w:cs="Cambria"/>
          <w:b/>
          <w:sz w:val="20"/>
        </w:rPr>
        <w:t>č</w:t>
      </w:r>
      <w:r w:rsidRPr="00686DCE">
        <w:rPr>
          <w:b/>
          <w:sz w:val="20"/>
        </w:rPr>
        <w:t>n</w:t>
      </w:r>
      <w:r w:rsidRPr="00686DCE">
        <w:rPr>
          <w:rFonts w:cs="France"/>
          <w:b/>
          <w:sz w:val="20"/>
        </w:rPr>
        <w:t>í</w:t>
      </w:r>
      <w:r w:rsidRPr="00686DCE">
        <w:rPr>
          <w:b/>
          <w:sz w:val="20"/>
        </w:rPr>
        <w:t xml:space="preserve"> vrstvy nebo rozebrání celé skladby st</w:t>
      </w:r>
      <w:r w:rsidRPr="00686DCE">
        <w:rPr>
          <w:rFonts w:ascii="Cambria" w:hAnsi="Cambria" w:cs="Cambria"/>
          <w:b/>
          <w:sz w:val="20"/>
        </w:rPr>
        <w:t>ř</w:t>
      </w:r>
      <w:r w:rsidRPr="00686DCE">
        <w:rPr>
          <w:b/>
          <w:sz w:val="20"/>
        </w:rPr>
        <w:t>e</w:t>
      </w:r>
      <w:r w:rsidRPr="00686DCE">
        <w:rPr>
          <w:rFonts w:cs="France"/>
          <w:b/>
          <w:sz w:val="20"/>
        </w:rPr>
        <w:t>š</w:t>
      </w:r>
      <w:r w:rsidRPr="00686DCE">
        <w:rPr>
          <w:b/>
          <w:sz w:val="20"/>
        </w:rPr>
        <w:t>n</w:t>
      </w:r>
      <w:r w:rsidRPr="00686DCE">
        <w:rPr>
          <w:rFonts w:cs="France"/>
          <w:b/>
          <w:sz w:val="20"/>
        </w:rPr>
        <w:t>í</w:t>
      </w:r>
      <w:r w:rsidRPr="00686DCE">
        <w:rPr>
          <w:b/>
          <w:sz w:val="20"/>
        </w:rPr>
        <w:t>ho pl</w:t>
      </w:r>
      <w:r w:rsidRPr="00686DCE">
        <w:rPr>
          <w:rFonts w:cs="France"/>
          <w:b/>
          <w:sz w:val="20"/>
        </w:rPr>
        <w:t>áš</w:t>
      </w:r>
      <w:r w:rsidRPr="00686DCE">
        <w:rPr>
          <w:b/>
          <w:sz w:val="20"/>
        </w:rPr>
        <w:t>t</w:t>
      </w:r>
      <w:r w:rsidRPr="00686DCE">
        <w:rPr>
          <w:rFonts w:ascii="Cambria" w:hAnsi="Cambria" w:cs="Cambria"/>
          <w:b/>
          <w:sz w:val="20"/>
        </w:rPr>
        <w:t>ě</w:t>
      </w:r>
      <w:r w:rsidRPr="00686DCE">
        <w:rPr>
          <w:b/>
          <w:sz w:val="20"/>
        </w:rPr>
        <w:t>, prov</w:t>
      </w:r>
      <w:r w:rsidRPr="00686DCE">
        <w:rPr>
          <w:rFonts w:cs="France"/>
          <w:b/>
          <w:sz w:val="20"/>
        </w:rPr>
        <w:t>é</w:t>
      </w:r>
      <w:r w:rsidRPr="00686DCE">
        <w:rPr>
          <w:b/>
          <w:sz w:val="20"/>
        </w:rPr>
        <w:t>st jej</w:t>
      </w:r>
      <w:r w:rsidRPr="00686DCE">
        <w:rPr>
          <w:rFonts w:cs="France"/>
          <w:b/>
          <w:sz w:val="20"/>
        </w:rPr>
        <w:t>í</w:t>
      </w:r>
      <w:r w:rsidRPr="00686DCE">
        <w:rPr>
          <w:b/>
          <w:sz w:val="20"/>
        </w:rPr>
        <w:t xml:space="preserve"> odkryt</w:t>
      </w:r>
      <w:r w:rsidRPr="00686DCE">
        <w:rPr>
          <w:rFonts w:cs="France"/>
          <w:b/>
          <w:sz w:val="20"/>
        </w:rPr>
        <w:t>í</w:t>
      </w:r>
      <w:r w:rsidRPr="00686DCE">
        <w:rPr>
          <w:b/>
          <w:sz w:val="20"/>
        </w:rPr>
        <w:t xml:space="preserve"> pouze na dobu nezbytn</w:t>
      </w:r>
      <w:r w:rsidRPr="00686DCE">
        <w:rPr>
          <w:rFonts w:ascii="Cambria" w:hAnsi="Cambria" w:cs="Cambria"/>
          <w:b/>
          <w:sz w:val="20"/>
        </w:rPr>
        <w:t>ě</w:t>
      </w:r>
      <w:r w:rsidRPr="00686DCE">
        <w:rPr>
          <w:b/>
          <w:sz w:val="20"/>
        </w:rPr>
        <w:t xml:space="preserve"> nutnou a pr</w:t>
      </w:r>
      <w:r w:rsidRPr="00686DCE">
        <w:rPr>
          <w:rFonts w:ascii="Cambria" w:hAnsi="Cambria" w:cs="Cambria"/>
          <w:b/>
          <w:sz w:val="20"/>
        </w:rPr>
        <w:t>ů</w:t>
      </w:r>
      <w:r w:rsidRPr="00686DCE">
        <w:rPr>
          <w:b/>
          <w:sz w:val="20"/>
        </w:rPr>
        <w:t>b</w:t>
      </w:r>
      <w:r w:rsidRPr="00686DCE">
        <w:rPr>
          <w:rFonts w:ascii="Cambria" w:hAnsi="Cambria" w:cs="Cambria"/>
          <w:b/>
          <w:sz w:val="20"/>
        </w:rPr>
        <w:t>ě</w:t>
      </w:r>
      <w:r w:rsidRPr="00686DCE">
        <w:rPr>
          <w:rFonts w:cs="France"/>
          <w:b/>
          <w:sz w:val="20"/>
        </w:rPr>
        <w:t>ž</w:t>
      </w:r>
      <w:r w:rsidRPr="00686DCE">
        <w:rPr>
          <w:b/>
          <w:sz w:val="20"/>
        </w:rPr>
        <w:t>n</w:t>
      </w:r>
      <w:r w:rsidRPr="00686DCE">
        <w:rPr>
          <w:rFonts w:ascii="Cambria" w:hAnsi="Cambria" w:cs="Cambria"/>
          <w:b/>
          <w:sz w:val="20"/>
        </w:rPr>
        <w:t>ě</w:t>
      </w:r>
      <w:r w:rsidRPr="00686DCE">
        <w:rPr>
          <w:b/>
          <w:sz w:val="20"/>
        </w:rPr>
        <w:t xml:space="preserve"> zakr</w:t>
      </w:r>
      <w:r w:rsidRPr="00686DCE">
        <w:rPr>
          <w:rFonts w:cs="France"/>
          <w:b/>
          <w:sz w:val="20"/>
        </w:rPr>
        <w:t>ý</w:t>
      </w:r>
      <w:r w:rsidRPr="00686DCE">
        <w:rPr>
          <w:b/>
          <w:sz w:val="20"/>
        </w:rPr>
        <w:t>vat, aby nedošlo k zate</w:t>
      </w:r>
      <w:r w:rsidRPr="00686DCE">
        <w:rPr>
          <w:rFonts w:ascii="Cambria" w:hAnsi="Cambria" w:cs="Cambria"/>
          <w:b/>
          <w:sz w:val="20"/>
        </w:rPr>
        <w:t>č</w:t>
      </w:r>
      <w:r w:rsidRPr="00686DCE">
        <w:rPr>
          <w:b/>
          <w:sz w:val="20"/>
        </w:rPr>
        <w:t>en</w:t>
      </w:r>
      <w:r w:rsidRPr="00686DCE">
        <w:rPr>
          <w:rFonts w:cs="France"/>
          <w:b/>
          <w:sz w:val="20"/>
        </w:rPr>
        <w:t>í</w:t>
      </w:r>
      <w:r w:rsidRPr="00686DCE">
        <w:rPr>
          <w:b/>
          <w:sz w:val="20"/>
        </w:rPr>
        <w:t xml:space="preserve"> do p</w:t>
      </w:r>
      <w:r w:rsidRPr="00686DCE">
        <w:rPr>
          <w:rFonts w:ascii="Cambria" w:hAnsi="Cambria" w:cs="Cambria"/>
          <w:b/>
          <w:sz w:val="20"/>
        </w:rPr>
        <w:t>ů</w:t>
      </w:r>
      <w:r w:rsidRPr="00686DCE">
        <w:rPr>
          <w:b/>
          <w:sz w:val="20"/>
        </w:rPr>
        <w:t>vodn</w:t>
      </w:r>
      <w:r w:rsidRPr="00686DCE">
        <w:rPr>
          <w:rFonts w:cs="France"/>
          <w:b/>
          <w:sz w:val="20"/>
        </w:rPr>
        <w:t>í</w:t>
      </w:r>
      <w:r w:rsidRPr="00686DCE">
        <w:rPr>
          <w:b/>
          <w:sz w:val="20"/>
        </w:rPr>
        <w:t>ch skladeb st</w:t>
      </w:r>
      <w:r w:rsidRPr="00686DCE">
        <w:rPr>
          <w:rFonts w:ascii="Cambria" w:hAnsi="Cambria" w:cs="Cambria"/>
          <w:b/>
          <w:sz w:val="20"/>
        </w:rPr>
        <w:t>ř</w:t>
      </w:r>
      <w:r w:rsidRPr="00686DCE">
        <w:rPr>
          <w:b/>
          <w:sz w:val="20"/>
        </w:rPr>
        <w:t>echy a interiéru.</w:t>
      </w:r>
      <w:r w:rsidRPr="00686DCE">
        <w:rPr>
          <w:rFonts w:cs="France"/>
          <w:b/>
          <w:sz w:val="20"/>
        </w:rPr>
        <w:t xml:space="preserve"> </w:t>
      </w:r>
    </w:p>
    <w:p w:rsidR="00CF0A6E" w:rsidRPr="00686DCE" w:rsidRDefault="00CF0A6E" w:rsidP="00CF0A6E">
      <w:pPr>
        <w:pStyle w:val="StylFrance11bZarovnatdoblokuPrvndek2cmPed"/>
        <w:ind w:left="142" w:right="0" w:firstLine="0"/>
        <w:rPr>
          <w:b/>
          <w:sz w:val="20"/>
        </w:rPr>
      </w:pPr>
      <w:r w:rsidRPr="00686DCE">
        <w:rPr>
          <w:b/>
          <w:sz w:val="20"/>
        </w:rPr>
        <w:t>V pr</w:t>
      </w:r>
      <w:r w:rsidRPr="00686DCE">
        <w:rPr>
          <w:rFonts w:ascii="Cambria" w:hAnsi="Cambria" w:cs="Cambria"/>
          <w:b/>
          <w:sz w:val="20"/>
        </w:rPr>
        <w:t>ů</w:t>
      </w:r>
      <w:r w:rsidRPr="00686DCE">
        <w:rPr>
          <w:b/>
          <w:sz w:val="20"/>
        </w:rPr>
        <w:t>b</w:t>
      </w:r>
      <w:r w:rsidRPr="00686DCE">
        <w:rPr>
          <w:rFonts w:ascii="Cambria" w:hAnsi="Cambria" w:cs="Cambria"/>
          <w:b/>
          <w:sz w:val="20"/>
        </w:rPr>
        <w:t>ě</w:t>
      </w:r>
      <w:r w:rsidRPr="00686DCE">
        <w:rPr>
          <w:b/>
          <w:sz w:val="20"/>
        </w:rPr>
        <w:t>hu opravy st</w:t>
      </w:r>
      <w:r w:rsidRPr="00686DCE">
        <w:rPr>
          <w:rFonts w:ascii="Cambria" w:hAnsi="Cambria" w:cs="Cambria"/>
          <w:b/>
          <w:sz w:val="20"/>
        </w:rPr>
        <w:t>ř</w:t>
      </w:r>
      <w:r w:rsidRPr="00686DCE">
        <w:rPr>
          <w:b/>
          <w:sz w:val="20"/>
        </w:rPr>
        <w:t>ešního plášt</w:t>
      </w:r>
      <w:r w:rsidRPr="00686DCE">
        <w:rPr>
          <w:rFonts w:ascii="Cambria" w:hAnsi="Cambria" w:cs="Cambria"/>
          <w:b/>
          <w:sz w:val="20"/>
        </w:rPr>
        <w:t>ě</w:t>
      </w:r>
      <w:r w:rsidRPr="00686DCE">
        <w:rPr>
          <w:b/>
          <w:sz w:val="20"/>
        </w:rPr>
        <w:t xml:space="preserve"> provést odborné odpojení a demontáž stávajících venkovní klimatiza</w:t>
      </w:r>
      <w:r w:rsidRPr="00686DCE">
        <w:rPr>
          <w:rFonts w:ascii="Cambria" w:hAnsi="Cambria" w:cs="Cambria"/>
          <w:b/>
          <w:sz w:val="20"/>
        </w:rPr>
        <w:t>č</w:t>
      </w:r>
      <w:r w:rsidRPr="00686DCE">
        <w:rPr>
          <w:b/>
          <w:sz w:val="20"/>
        </w:rPr>
        <w:t>ní jednotky. P</w:t>
      </w:r>
      <w:r w:rsidRPr="00686DCE">
        <w:rPr>
          <w:rFonts w:ascii="Cambria" w:hAnsi="Cambria" w:cs="Cambria"/>
          <w:b/>
          <w:sz w:val="20"/>
        </w:rPr>
        <w:t>ř</w:t>
      </w:r>
      <w:r w:rsidRPr="00686DCE">
        <w:rPr>
          <w:b/>
          <w:sz w:val="20"/>
        </w:rPr>
        <w:t>ed provedením demontáže nutno v dostate</w:t>
      </w:r>
      <w:r w:rsidRPr="00686DCE">
        <w:rPr>
          <w:rFonts w:ascii="Cambria" w:hAnsi="Cambria" w:cs="Cambria"/>
          <w:b/>
          <w:sz w:val="20"/>
        </w:rPr>
        <w:t>č</w:t>
      </w:r>
      <w:r w:rsidRPr="00686DCE">
        <w:rPr>
          <w:b/>
          <w:sz w:val="20"/>
        </w:rPr>
        <w:t>ném p</w:t>
      </w:r>
      <w:r w:rsidRPr="00686DCE">
        <w:rPr>
          <w:rFonts w:ascii="Cambria" w:hAnsi="Cambria" w:cs="Cambria"/>
          <w:b/>
          <w:sz w:val="20"/>
        </w:rPr>
        <w:t>ř</w:t>
      </w:r>
      <w:r w:rsidRPr="00686DCE">
        <w:rPr>
          <w:b/>
          <w:sz w:val="20"/>
        </w:rPr>
        <w:t xml:space="preserve">edstihu oslovit správce </w:t>
      </w:r>
      <w:r w:rsidR="00E0796C">
        <w:rPr>
          <w:b/>
          <w:sz w:val="20"/>
        </w:rPr>
        <w:t xml:space="preserve">(majitele) </w:t>
      </w:r>
      <w:r w:rsidRPr="00686DCE">
        <w:rPr>
          <w:b/>
          <w:sz w:val="20"/>
        </w:rPr>
        <w:t>za</w:t>
      </w:r>
      <w:r w:rsidRPr="00686DCE">
        <w:rPr>
          <w:rFonts w:ascii="Cambria" w:hAnsi="Cambria" w:cs="Cambria"/>
          <w:b/>
          <w:sz w:val="20"/>
        </w:rPr>
        <w:t>ř</w:t>
      </w:r>
      <w:r w:rsidRPr="00686DCE">
        <w:rPr>
          <w:rFonts w:cs="France"/>
          <w:b/>
          <w:sz w:val="20"/>
        </w:rPr>
        <w:t>í</w:t>
      </w:r>
      <w:r w:rsidRPr="00686DCE">
        <w:rPr>
          <w:b/>
          <w:sz w:val="20"/>
        </w:rPr>
        <w:t>zení a správce Nemocnice Krnov.</w:t>
      </w:r>
    </w:p>
    <w:p w:rsidR="00235499" w:rsidRPr="00686DCE" w:rsidRDefault="00235499" w:rsidP="00235499">
      <w:pPr>
        <w:pStyle w:val="StylFrance11bZarovnatdoblokuPrvndek2cmPed"/>
        <w:ind w:left="142" w:right="0" w:firstLine="0"/>
        <w:rPr>
          <w:b/>
          <w:sz w:val="20"/>
        </w:rPr>
      </w:pPr>
      <w:r w:rsidRPr="00686DCE">
        <w:rPr>
          <w:b/>
          <w:sz w:val="20"/>
        </w:rPr>
        <w:t>Zachovávan</w:t>
      </w:r>
      <w:r w:rsidR="00461F0C">
        <w:rPr>
          <w:b/>
          <w:sz w:val="20"/>
        </w:rPr>
        <w:t>á</w:t>
      </w:r>
      <w:r w:rsidRPr="00686DCE">
        <w:rPr>
          <w:b/>
          <w:sz w:val="20"/>
        </w:rPr>
        <w:t xml:space="preserve">, nedemontovatelná </w:t>
      </w:r>
      <w:r w:rsidR="00461F0C">
        <w:rPr>
          <w:b/>
          <w:sz w:val="20"/>
        </w:rPr>
        <w:t>funk</w:t>
      </w:r>
      <w:r w:rsidR="00461F0C">
        <w:rPr>
          <w:rFonts w:ascii="Times New Roman" w:hAnsi="Times New Roman"/>
          <w:b/>
          <w:sz w:val="20"/>
        </w:rPr>
        <w:t xml:space="preserve">ční </w:t>
      </w:r>
      <w:r w:rsidRPr="00686DCE">
        <w:rPr>
          <w:b/>
          <w:sz w:val="20"/>
        </w:rPr>
        <w:t>za</w:t>
      </w:r>
      <w:r w:rsidRPr="00686DCE">
        <w:rPr>
          <w:rFonts w:ascii="Cambria" w:hAnsi="Cambria" w:cs="Cambria"/>
          <w:b/>
          <w:sz w:val="20"/>
        </w:rPr>
        <w:t>ř</w:t>
      </w:r>
      <w:r w:rsidR="00461F0C">
        <w:rPr>
          <w:b/>
          <w:sz w:val="20"/>
        </w:rPr>
        <w:t xml:space="preserve">ízení </w:t>
      </w:r>
      <w:r w:rsidR="00803DE4" w:rsidRPr="00686DCE">
        <w:rPr>
          <w:b/>
          <w:sz w:val="20"/>
        </w:rPr>
        <w:t>u anténních stožár</w:t>
      </w:r>
      <w:r w:rsidR="00803DE4" w:rsidRPr="00686DCE">
        <w:rPr>
          <w:rFonts w:ascii="Cambria" w:hAnsi="Cambria" w:cs="Cambria"/>
          <w:b/>
          <w:sz w:val="20"/>
        </w:rPr>
        <w:t>ů</w:t>
      </w:r>
      <w:r w:rsidR="00803DE4" w:rsidRPr="00686DCE">
        <w:rPr>
          <w:b/>
          <w:sz w:val="20"/>
        </w:rPr>
        <w:t xml:space="preserve"> </w:t>
      </w:r>
      <w:r w:rsidR="00461F0C">
        <w:rPr>
          <w:b/>
          <w:sz w:val="20"/>
        </w:rPr>
        <w:t xml:space="preserve">a </w:t>
      </w:r>
      <w:r w:rsidR="00EB0DEC">
        <w:rPr>
          <w:b/>
          <w:sz w:val="20"/>
        </w:rPr>
        <w:t>funk</w:t>
      </w:r>
      <w:r w:rsidR="00EB0DEC">
        <w:rPr>
          <w:rFonts w:ascii="Times New Roman" w:hAnsi="Times New Roman"/>
          <w:b/>
          <w:sz w:val="20"/>
        </w:rPr>
        <w:t>ční</w:t>
      </w:r>
      <w:r w:rsidR="00EB0DEC">
        <w:rPr>
          <w:b/>
          <w:sz w:val="20"/>
        </w:rPr>
        <w:t xml:space="preserve"> rozvody</w:t>
      </w:r>
      <w:r w:rsidR="00EB0DEC" w:rsidRPr="00686DCE">
        <w:rPr>
          <w:b/>
          <w:sz w:val="20"/>
        </w:rPr>
        <w:t xml:space="preserve"> </w:t>
      </w:r>
      <w:r w:rsidR="00EB0DEC">
        <w:rPr>
          <w:b/>
          <w:sz w:val="20"/>
        </w:rPr>
        <w:t xml:space="preserve">(VZT, ZTI, klimatizace, SLP a elektro) </w:t>
      </w:r>
      <w:r w:rsidR="00461F0C">
        <w:rPr>
          <w:b/>
          <w:sz w:val="20"/>
        </w:rPr>
        <w:t xml:space="preserve">v prostoru krovu </w:t>
      </w:r>
      <w:r w:rsidR="00E0796C">
        <w:rPr>
          <w:b/>
          <w:sz w:val="20"/>
        </w:rPr>
        <w:t>a nad střešním plášt</w:t>
      </w:r>
      <w:r w:rsidR="00E0796C">
        <w:rPr>
          <w:rFonts w:ascii="Cambria" w:hAnsi="Cambria"/>
          <w:b/>
          <w:sz w:val="20"/>
        </w:rPr>
        <w:t>ě</w:t>
      </w:r>
      <w:r w:rsidR="00E0796C">
        <w:rPr>
          <w:b/>
          <w:sz w:val="20"/>
        </w:rPr>
        <w:t xml:space="preserve">m </w:t>
      </w:r>
      <w:r w:rsidRPr="00686DCE">
        <w:rPr>
          <w:b/>
          <w:sz w:val="20"/>
        </w:rPr>
        <w:t>po dobu stavebních prací chránit proti poškození. Zvláš</w:t>
      </w:r>
      <w:r w:rsidRPr="00686DCE">
        <w:rPr>
          <w:rFonts w:ascii="Cambria" w:hAnsi="Cambria" w:cs="Cambria"/>
          <w:b/>
          <w:sz w:val="20"/>
        </w:rPr>
        <w:t>ť</w:t>
      </w:r>
      <w:r w:rsidRPr="00686DCE">
        <w:rPr>
          <w:b/>
          <w:sz w:val="20"/>
        </w:rPr>
        <w:t xml:space="preserve"> brát ohled na zachování funk</w:t>
      </w:r>
      <w:r w:rsidRPr="00686DCE">
        <w:rPr>
          <w:rFonts w:ascii="Cambria" w:hAnsi="Cambria" w:cs="Cambria"/>
          <w:b/>
          <w:sz w:val="20"/>
        </w:rPr>
        <w:t>č</w:t>
      </w:r>
      <w:r w:rsidRPr="00686DCE">
        <w:rPr>
          <w:b/>
          <w:sz w:val="20"/>
        </w:rPr>
        <w:t>nosti stávajícího za</w:t>
      </w:r>
      <w:r w:rsidRPr="00686DCE">
        <w:rPr>
          <w:rFonts w:ascii="Cambria" w:hAnsi="Cambria" w:cs="Cambria"/>
          <w:b/>
          <w:sz w:val="20"/>
        </w:rPr>
        <w:t>ř</w:t>
      </w:r>
      <w:r w:rsidRPr="00686DCE">
        <w:rPr>
          <w:b/>
          <w:sz w:val="20"/>
        </w:rPr>
        <w:t>ízení</w:t>
      </w:r>
      <w:r w:rsidR="00803DE4" w:rsidRPr="00686DCE">
        <w:rPr>
          <w:b/>
          <w:sz w:val="20"/>
        </w:rPr>
        <w:t xml:space="preserve"> </w:t>
      </w:r>
      <w:r w:rsidR="00CF0A6E" w:rsidRPr="00686DCE">
        <w:rPr>
          <w:b/>
          <w:sz w:val="20"/>
        </w:rPr>
        <w:t>po celou dobu opravy st</w:t>
      </w:r>
      <w:r w:rsidR="00CF0A6E" w:rsidRPr="00686DCE">
        <w:rPr>
          <w:rFonts w:ascii="Cambria" w:hAnsi="Cambria" w:cs="Cambria"/>
          <w:b/>
          <w:sz w:val="20"/>
        </w:rPr>
        <w:t>ř</w:t>
      </w:r>
      <w:r w:rsidR="00CF0A6E" w:rsidRPr="00686DCE">
        <w:rPr>
          <w:b/>
          <w:sz w:val="20"/>
        </w:rPr>
        <w:t>ešního plášt</w:t>
      </w:r>
      <w:r w:rsidR="00CF0A6E" w:rsidRPr="00686DCE">
        <w:rPr>
          <w:rFonts w:ascii="Cambria" w:hAnsi="Cambria" w:cs="Cambria"/>
          <w:b/>
          <w:sz w:val="20"/>
        </w:rPr>
        <w:t>ě</w:t>
      </w:r>
      <w:r w:rsidR="00A75E5E" w:rsidRPr="00686DCE">
        <w:rPr>
          <w:b/>
          <w:sz w:val="20"/>
        </w:rPr>
        <w:t>, v dostate</w:t>
      </w:r>
      <w:r w:rsidR="00A75E5E" w:rsidRPr="00686DCE">
        <w:rPr>
          <w:rFonts w:ascii="Cambria" w:hAnsi="Cambria" w:cs="Cambria"/>
          <w:b/>
          <w:sz w:val="20"/>
        </w:rPr>
        <w:t>č</w:t>
      </w:r>
      <w:r w:rsidR="00A75E5E" w:rsidRPr="00686DCE">
        <w:rPr>
          <w:b/>
          <w:sz w:val="20"/>
        </w:rPr>
        <w:t>ném p</w:t>
      </w:r>
      <w:r w:rsidR="00A75E5E" w:rsidRPr="00686DCE">
        <w:rPr>
          <w:rFonts w:ascii="Cambria" w:hAnsi="Cambria" w:cs="Cambria"/>
          <w:b/>
          <w:sz w:val="20"/>
        </w:rPr>
        <w:t>ř</w:t>
      </w:r>
      <w:r w:rsidR="00A75E5E" w:rsidRPr="00686DCE">
        <w:rPr>
          <w:b/>
          <w:sz w:val="20"/>
        </w:rPr>
        <w:t>edstihu oslovit správce za</w:t>
      </w:r>
      <w:r w:rsidR="00A75E5E" w:rsidRPr="00686DCE">
        <w:rPr>
          <w:rFonts w:ascii="Cambria" w:hAnsi="Cambria" w:cs="Cambria"/>
          <w:b/>
          <w:sz w:val="20"/>
        </w:rPr>
        <w:t>ř</w:t>
      </w:r>
      <w:r w:rsidR="00A75E5E" w:rsidRPr="00686DCE">
        <w:rPr>
          <w:rFonts w:cs="France"/>
          <w:b/>
          <w:sz w:val="20"/>
        </w:rPr>
        <w:t>í</w:t>
      </w:r>
      <w:r w:rsidR="00A75E5E" w:rsidRPr="00686DCE">
        <w:rPr>
          <w:b/>
          <w:sz w:val="20"/>
        </w:rPr>
        <w:t>zení a up</w:t>
      </w:r>
      <w:r w:rsidR="00A75E5E" w:rsidRPr="00686DCE">
        <w:rPr>
          <w:rFonts w:ascii="Cambria" w:hAnsi="Cambria" w:cs="Cambria"/>
          <w:b/>
          <w:sz w:val="20"/>
        </w:rPr>
        <w:t>ř</w:t>
      </w:r>
      <w:r w:rsidR="00A75E5E" w:rsidRPr="00686DCE">
        <w:rPr>
          <w:b/>
          <w:sz w:val="20"/>
        </w:rPr>
        <w:t>esnit postup prací.</w:t>
      </w:r>
    </w:p>
    <w:p w:rsidR="00235499" w:rsidRPr="00B01EBB" w:rsidRDefault="00235499" w:rsidP="00B01EBB">
      <w:pPr>
        <w:pStyle w:val="StylFrance11bZarovnatdoblokuPrvndek2cmPed"/>
        <w:ind w:left="0" w:right="0" w:firstLine="0"/>
        <w:rPr>
          <w:sz w:val="16"/>
          <w:szCs w:val="16"/>
        </w:rPr>
      </w:pPr>
    </w:p>
    <w:p w:rsidR="00CA3E11" w:rsidRPr="00416578" w:rsidRDefault="00CA3E11" w:rsidP="008A065F">
      <w:pPr>
        <w:pStyle w:val="StylFrance11bZarovnatdoblokuPrvndek2cmPed"/>
        <w:ind w:left="142" w:right="0" w:firstLine="0"/>
      </w:pPr>
      <w:r w:rsidRPr="00416578">
        <w:t>HROMOSVOD</w:t>
      </w:r>
    </w:p>
    <w:p w:rsidR="00603B1B" w:rsidRPr="00CF726B" w:rsidRDefault="004C1F79" w:rsidP="00CF726B">
      <w:pPr>
        <w:pStyle w:val="StylFrance11bZarovnatdoblokuPrvndek2cmPed"/>
        <w:ind w:left="142" w:right="0" w:firstLine="0"/>
      </w:pPr>
      <w:r w:rsidRPr="00B04DE7">
        <w:rPr>
          <w:sz w:val="20"/>
          <w:szCs w:val="20"/>
        </w:rPr>
        <w:t>Navržen</w:t>
      </w:r>
      <w:r>
        <w:rPr>
          <w:sz w:val="20"/>
          <w:szCs w:val="20"/>
        </w:rPr>
        <w:t>a</w:t>
      </w:r>
      <w:r w:rsidRPr="00B04DE7">
        <w:rPr>
          <w:sz w:val="20"/>
          <w:szCs w:val="20"/>
        </w:rPr>
        <w:t xml:space="preserve"> </w:t>
      </w:r>
      <w:r>
        <w:rPr>
          <w:sz w:val="20"/>
          <w:szCs w:val="20"/>
        </w:rPr>
        <w:t>oprava stávající jímací</w:t>
      </w:r>
      <w:r w:rsidR="002B194D">
        <w:rPr>
          <w:sz w:val="20"/>
          <w:szCs w:val="20"/>
        </w:rPr>
        <w:t xml:space="preserve"> soustavy - podrobný popis </w:t>
      </w:r>
      <w:proofErr w:type="gramStart"/>
      <w:r w:rsidR="002B194D">
        <w:rPr>
          <w:sz w:val="20"/>
          <w:szCs w:val="20"/>
        </w:rPr>
        <w:t xml:space="preserve">viz. </w:t>
      </w:r>
      <w:r w:rsidRPr="00B04DE7">
        <w:rPr>
          <w:sz w:val="20"/>
          <w:szCs w:val="20"/>
        </w:rPr>
        <w:t>projekt</w:t>
      </w:r>
      <w:proofErr w:type="gramEnd"/>
      <w:r w:rsidRPr="00B04DE7">
        <w:rPr>
          <w:sz w:val="20"/>
          <w:szCs w:val="20"/>
        </w:rPr>
        <w:t xml:space="preserve"> D.1.4g SILNOPROUDÁ ELEKTROTECHNIKA</w:t>
      </w:r>
      <w:r w:rsidR="00CF726B" w:rsidRPr="00CF726B">
        <w:t>.</w:t>
      </w:r>
      <w:r w:rsidR="00537486" w:rsidRPr="00CF726B">
        <w:t xml:space="preserve"> </w:t>
      </w:r>
    </w:p>
    <w:p w:rsidR="009500F0" w:rsidRDefault="009500F0" w:rsidP="00B01EBB">
      <w:pPr>
        <w:pStyle w:val="StylFrance11bZarovnatdoblokuPrvndek2cmPed"/>
        <w:ind w:left="142" w:right="0" w:firstLine="0"/>
      </w:pPr>
    </w:p>
    <w:p w:rsidR="00C1788F" w:rsidRDefault="00C1788F" w:rsidP="00B01EBB">
      <w:pPr>
        <w:pStyle w:val="StylFrance11bZarovnatdoblokuPrvndek2cmPed"/>
        <w:ind w:left="142" w:right="0" w:firstLine="0"/>
      </w:pPr>
    </w:p>
    <w:p w:rsidR="00C1788F" w:rsidRDefault="00C1788F" w:rsidP="00B01EBB">
      <w:pPr>
        <w:pStyle w:val="StylFrance11bZarovnatdoblokuPrvndek2cmPed"/>
        <w:ind w:left="142" w:right="0" w:firstLine="0"/>
      </w:pPr>
    </w:p>
    <w:p w:rsidR="00C1788F" w:rsidRDefault="00C1788F" w:rsidP="00B01EBB">
      <w:pPr>
        <w:pStyle w:val="StylFrance11bZarovnatdoblokuPrvndek2cmPed"/>
        <w:ind w:left="142" w:right="0" w:firstLine="0"/>
      </w:pPr>
    </w:p>
    <w:p w:rsidR="00C4136F" w:rsidRPr="00CF726B" w:rsidRDefault="00C4136F" w:rsidP="00B01EBB">
      <w:pPr>
        <w:pStyle w:val="StylFrance11bZarovnatdoblokuPrvndek2cmPed"/>
        <w:ind w:left="142" w:right="0" w:firstLine="0"/>
      </w:pPr>
    </w:p>
    <w:p w:rsidR="00A620B9" w:rsidRPr="00416578" w:rsidRDefault="00A620B9" w:rsidP="008A065F">
      <w:pPr>
        <w:pStyle w:val="Prosttext"/>
        <w:ind w:left="142"/>
        <w:jc w:val="both"/>
        <w:rPr>
          <w:rFonts w:ascii="France" w:hAnsi="France" w:cs="France"/>
          <w:sz w:val="24"/>
          <w:szCs w:val="24"/>
        </w:rPr>
      </w:pPr>
      <w:r w:rsidRPr="00416578">
        <w:rPr>
          <w:rFonts w:ascii="France" w:hAnsi="France" w:cs="France"/>
          <w:sz w:val="24"/>
          <w:szCs w:val="24"/>
        </w:rPr>
        <w:t>POPIS PRACÍ PSV</w:t>
      </w:r>
    </w:p>
    <w:p w:rsidR="008A7347" w:rsidRPr="00710610" w:rsidRDefault="008A7347" w:rsidP="008A065F">
      <w:pPr>
        <w:pStyle w:val="Prosttext"/>
        <w:ind w:left="142"/>
        <w:jc w:val="both"/>
        <w:rPr>
          <w:rFonts w:ascii="France" w:hAnsi="France" w:cs="France"/>
          <w:color w:val="000000"/>
          <w:sz w:val="16"/>
          <w:szCs w:val="16"/>
        </w:rPr>
      </w:pPr>
    </w:p>
    <w:p w:rsidR="00AD526F" w:rsidRPr="00416578" w:rsidRDefault="00AD526F" w:rsidP="008A065F">
      <w:pPr>
        <w:pStyle w:val="Prosttext"/>
        <w:ind w:left="142"/>
        <w:jc w:val="both"/>
        <w:rPr>
          <w:rFonts w:ascii="France" w:hAnsi="France" w:cs="France"/>
          <w:color w:val="000000"/>
          <w:sz w:val="24"/>
          <w:szCs w:val="24"/>
        </w:rPr>
      </w:pPr>
      <w:r w:rsidRPr="00416578">
        <w:rPr>
          <w:rFonts w:ascii="France" w:hAnsi="France" w:cs="France"/>
          <w:color w:val="000000"/>
          <w:sz w:val="24"/>
          <w:szCs w:val="24"/>
        </w:rPr>
        <w:t>PRÁCE TRUHLÁ</w:t>
      </w:r>
      <w:r w:rsidRPr="00416578">
        <w:rPr>
          <w:rFonts w:ascii="Cambria" w:hAnsi="Cambria" w:cs="Cambria"/>
          <w:color w:val="000000"/>
          <w:sz w:val="24"/>
          <w:szCs w:val="24"/>
        </w:rPr>
        <w:t>Ř</w:t>
      </w:r>
      <w:r w:rsidRPr="00416578">
        <w:rPr>
          <w:rFonts w:ascii="France" w:hAnsi="France" w:cs="France"/>
          <w:color w:val="000000"/>
          <w:sz w:val="24"/>
          <w:szCs w:val="24"/>
        </w:rPr>
        <w:t>SKÉ</w:t>
      </w:r>
    </w:p>
    <w:p w:rsidR="002E3FE4" w:rsidRPr="00E11A3C" w:rsidRDefault="00D97078" w:rsidP="00D22A8A">
      <w:pPr>
        <w:pStyle w:val="StylFrance11bZarovnatdoblokuPrvndek2cmPed"/>
        <w:ind w:left="142" w:right="0" w:firstLine="0"/>
        <w:rPr>
          <w:sz w:val="20"/>
          <w:szCs w:val="20"/>
        </w:rPr>
      </w:pPr>
      <w:r w:rsidRPr="00E11A3C">
        <w:rPr>
          <w:sz w:val="20"/>
          <w:szCs w:val="20"/>
        </w:rPr>
        <w:t>Navržena vým</w:t>
      </w:r>
      <w:r w:rsidRPr="00E11A3C">
        <w:rPr>
          <w:rFonts w:ascii="Cambria" w:hAnsi="Cambria" w:cs="Cambria"/>
          <w:sz w:val="20"/>
          <w:szCs w:val="20"/>
        </w:rPr>
        <w:t>ě</w:t>
      </w:r>
      <w:r w:rsidRPr="00E11A3C">
        <w:rPr>
          <w:sz w:val="20"/>
          <w:szCs w:val="20"/>
        </w:rPr>
        <w:t>na p</w:t>
      </w:r>
      <w:r w:rsidRPr="00E11A3C">
        <w:rPr>
          <w:rFonts w:ascii="Cambria" w:hAnsi="Cambria" w:cs="Cambria"/>
          <w:sz w:val="20"/>
          <w:szCs w:val="20"/>
        </w:rPr>
        <w:t>ů</w:t>
      </w:r>
      <w:r w:rsidRPr="00E11A3C">
        <w:rPr>
          <w:sz w:val="20"/>
          <w:szCs w:val="20"/>
        </w:rPr>
        <w:t>vodních poškozených d</w:t>
      </w:r>
      <w:r w:rsidRPr="00E11A3C">
        <w:rPr>
          <w:rFonts w:ascii="Cambria" w:hAnsi="Cambria" w:cs="Cambria"/>
          <w:sz w:val="20"/>
          <w:szCs w:val="20"/>
        </w:rPr>
        <w:t>ř</w:t>
      </w:r>
      <w:r w:rsidRPr="00E11A3C">
        <w:rPr>
          <w:sz w:val="20"/>
          <w:szCs w:val="20"/>
        </w:rPr>
        <w:t>ev</w:t>
      </w:r>
      <w:r w:rsidRPr="00E11A3C">
        <w:rPr>
          <w:rFonts w:ascii="Cambria" w:hAnsi="Cambria" w:cs="Cambria"/>
          <w:sz w:val="20"/>
          <w:szCs w:val="20"/>
        </w:rPr>
        <w:t>ě</w:t>
      </w:r>
      <w:r w:rsidRPr="00E11A3C">
        <w:rPr>
          <w:sz w:val="20"/>
          <w:szCs w:val="20"/>
        </w:rPr>
        <w:t>n</w:t>
      </w:r>
      <w:r w:rsidRPr="00E11A3C">
        <w:rPr>
          <w:rFonts w:cs="France"/>
          <w:sz w:val="20"/>
          <w:szCs w:val="20"/>
        </w:rPr>
        <w:t>ý</w:t>
      </w:r>
      <w:r w:rsidRPr="00E11A3C">
        <w:rPr>
          <w:sz w:val="20"/>
          <w:szCs w:val="20"/>
        </w:rPr>
        <w:t>ch oken u valbových viký</w:t>
      </w:r>
      <w:r w:rsidR="00180939" w:rsidRPr="00E11A3C">
        <w:rPr>
          <w:rFonts w:ascii="Cambria" w:hAnsi="Cambria" w:cs="Cambria"/>
          <w:sz w:val="20"/>
          <w:szCs w:val="20"/>
        </w:rPr>
        <w:t>ř</w:t>
      </w:r>
      <w:r w:rsidRPr="00E11A3C">
        <w:rPr>
          <w:rFonts w:ascii="Cambria" w:hAnsi="Cambria" w:cs="Cambria"/>
          <w:sz w:val="20"/>
          <w:szCs w:val="20"/>
        </w:rPr>
        <w:t>ů</w:t>
      </w:r>
      <w:r w:rsidRPr="00E11A3C">
        <w:rPr>
          <w:sz w:val="20"/>
          <w:szCs w:val="20"/>
        </w:rPr>
        <w:t xml:space="preserve"> za n</w:t>
      </w:r>
      <w:r w:rsidR="002E3FE4" w:rsidRPr="00E11A3C">
        <w:rPr>
          <w:sz w:val="20"/>
          <w:szCs w:val="20"/>
        </w:rPr>
        <w:t>ová plastová</w:t>
      </w:r>
      <w:r w:rsidRPr="00E11A3C">
        <w:rPr>
          <w:sz w:val="20"/>
          <w:szCs w:val="20"/>
        </w:rPr>
        <w:t>, neotvíravá (fixní),</w:t>
      </w:r>
      <w:r w:rsidR="002E3FE4" w:rsidRPr="00E11A3C">
        <w:rPr>
          <w:sz w:val="20"/>
          <w:szCs w:val="20"/>
        </w:rPr>
        <w:t xml:space="preserve"> vyrobená z vícekomorových </w:t>
      </w:r>
      <w:r w:rsidRPr="00E11A3C">
        <w:rPr>
          <w:sz w:val="20"/>
          <w:szCs w:val="20"/>
        </w:rPr>
        <w:t xml:space="preserve">plastových </w:t>
      </w:r>
      <w:r w:rsidR="002E3FE4" w:rsidRPr="00E11A3C">
        <w:rPr>
          <w:sz w:val="20"/>
          <w:szCs w:val="20"/>
        </w:rPr>
        <w:t>profil</w:t>
      </w:r>
      <w:r w:rsidR="002E3FE4" w:rsidRPr="00E11A3C">
        <w:rPr>
          <w:rFonts w:ascii="Cambria" w:hAnsi="Cambria" w:cs="Cambria"/>
          <w:sz w:val="20"/>
          <w:szCs w:val="20"/>
        </w:rPr>
        <w:t>ů</w:t>
      </w:r>
      <w:r w:rsidRPr="00E11A3C">
        <w:rPr>
          <w:sz w:val="20"/>
          <w:szCs w:val="20"/>
        </w:rPr>
        <w:t>. Po provedení vým</w:t>
      </w:r>
      <w:r w:rsidRPr="00E11A3C">
        <w:rPr>
          <w:rFonts w:ascii="Cambria" w:hAnsi="Cambria" w:cs="Cambria"/>
          <w:sz w:val="20"/>
          <w:szCs w:val="20"/>
        </w:rPr>
        <w:t>ě</w:t>
      </w:r>
      <w:r w:rsidRPr="00E11A3C">
        <w:rPr>
          <w:sz w:val="20"/>
          <w:szCs w:val="20"/>
        </w:rPr>
        <w:t>ny okenních prvk</w:t>
      </w:r>
      <w:r w:rsidRPr="00E11A3C">
        <w:rPr>
          <w:rFonts w:ascii="Cambria" w:hAnsi="Cambria" w:cs="Cambria"/>
          <w:sz w:val="20"/>
          <w:szCs w:val="20"/>
        </w:rPr>
        <w:t>ů</w:t>
      </w:r>
      <w:r w:rsidRPr="00E11A3C">
        <w:rPr>
          <w:sz w:val="20"/>
          <w:szCs w:val="20"/>
        </w:rPr>
        <w:t xml:space="preserve"> provést </w:t>
      </w:r>
      <w:r w:rsidR="00180939" w:rsidRPr="00E11A3C">
        <w:rPr>
          <w:sz w:val="20"/>
          <w:szCs w:val="20"/>
        </w:rPr>
        <w:t>zapravení p</w:t>
      </w:r>
      <w:r w:rsidR="00180939" w:rsidRPr="00E11A3C">
        <w:rPr>
          <w:rFonts w:ascii="Cambria" w:hAnsi="Cambria" w:cs="Cambria"/>
          <w:sz w:val="20"/>
          <w:szCs w:val="20"/>
        </w:rPr>
        <w:t>ř</w:t>
      </w:r>
      <w:r w:rsidR="00180939" w:rsidRPr="00E11A3C">
        <w:rPr>
          <w:sz w:val="20"/>
          <w:szCs w:val="20"/>
        </w:rPr>
        <w:t>echodu mezi okenním rámem a p</w:t>
      </w:r>
      <w:r w:rsidR="00180939" w:rsidRPr="00E11A3C">
        <w:rPr>
          <w:rFonts w:ascii="Cambria" w:hAnsi="Cambria" w:cs="Cambria"/>
          <w:sz w:val="20"/>
          <w:szCs w:val="20"/>
        </w:rPr>
        <w:t>ů</w:t>
      </w:r>
      <w:r w:rsidR="00180939" w:rsidRPr="00E11A3C">
        <w:rPr>
          <w:sz w:val="20"/>
          <w:szCs w:val="20"/>
        </w:rPr>
        <w:t>vodn</w:t>
      </w:r>
      <w:r w:rsidR="00180939" w:rsidRPr="00E11A3C">
        <w:rPr>
          <w:rFonts w:cs="France"/>
          <w:sz w:val="20"/>
          <w:szCs w:val="20"/>
        </w:rPr>
        <w:t>í</w:t>
      </w:r>
      <w:r w:rsidR="00180939" w:rsidRPr="00E11A3C">
        <w:rPr>
          <w:sz w:val="20"/>
          <w:szCs w:val="20"/>
        </w:rPr>
        <w:t xml:space="preserve"> konstrukcí viký</w:t>
      </w:r>
      <w:r w:rsidR="00180939" w:rsidRPr="00E11A3C">
        <w:rPr>
          <w:rFonts w:ascii="Cambria" w:hAnsi="Cambria" w:cs="Cambria"/>
          <w:sz w:val="20"/>
          <w:szCs w:val="20"/>
        </w:rPr>
        <w:t>ř</w:t>
      </w:r>
      <w:r w:rsidR="00180939" w:rsidRPr="00E11A3C">
        <w:rPr>
          <w:sz w:val="20"/>
          <w:szCs w:val="20"/>
        </w:rPr>
        <w:t>e pomoc</w:t>
      </w:r>
      <w:r w:rsidR="00180939" w:rsidRPr="00E11A3C">
        <w:rPr>
          <w:rFonts w:cs="France"/>
          <w:sz w:val="20"/>
          <w:szCs w:val="20"/>
        </w:rPr>
        <w:t>í</w:t>
      </w:r>
      <w:r w:rsidR="00180939" w:rsidRPr="00E11A3C">
        <w:rPr>
          <w:sz w:val="20"/>
          <w:szCs w:val="20"/>
        </w:rPr>
        <w:t xml:space="preserve"> d</w:t>
      </w:r>
      <w:r w:rsidR="00180939" w:rsidRPr="00E11A3C">
        <w:rPr>
          <w:rFonts w:ascii="Cambria" w:hAnsi="Cambria" w:cs="Cambria"/>
          <w:sz w:val="20"/>
          <w:szCs w:val="20"/>
        </w:rPr>
        <w:t>ř</w:t>
      </w:r>
      <w:r w:rsidR="00180939" w:rsidRPr="00E11A3C">
        <w:rPr>
          <w:sz w:val="20"/>
          <w:szCs w:val="20"/>
        </w:rPr>
        <w:t>ev</w:t>
      </w:r>
      <w:r w:rsidR="00180939" w:rsidRPr="00E11A3C">
        <w:rPr>
          <w:rFonts w:ascii="Cambria" w:hAnsi="Cambria" w:cs="Cambria"/>
          <w:sz w:val="20"/>
          <w:szCs w:val="20"/>
        </w:rPr>
        <w:t>ě</w:t>
      </w:r>
      <w:r w:rsidR="00180939" w:rsidRPr="00E11A3C">
        <w:rPr>
          <w:sz w:val="20"/>
          <w:szCs w:val="20"/>
        </w:rPr>
        <w:t>n</w:t>
      </w:r>
      <w:r w:rsidR="00180939" w:rsidRPr="00E11A3C">
        <w:rPr>
          <w:rFonts w:cs="France"/>
          <w:sz w:val="20"/>
          <w:szCs w:val="20"/>
        </w:rPr>
        <w:t>ý</w:t>
      </w:r>
      <w:r w:rsidR="00180939" w:rsidRPr="00E11A3C">
        <w:rPr>
          <w:sz w:val="20"/>
          <w:szCs w:val="20"/>
        </w:rPr>
        <w:t>ch lišt</w:t>
      </w:r>
      <w:r w:rsidRPr="00E11A3C">
        <w:rPr>
          <w:sz w:val="20"/>
          <w:szCs w:val="20"/>
        </w:rPr>
        <w:t xml:space="preserve"> </w:t>
      </w:r>
      <w:r w:rsidR="00E11A3C">
        <w:rPr>
          <w:sz w:val="20"/>
          <w:szCs w:val="20"/>
        </w:rPr>
        <w:t xml:space="preserve">po </w:t>
      </w:r>
      <w:r w:rsidRPr="00E11A3C">
        <w:rPr>
          <w:sz w:val="20"/>
          <w:szCs w:val="20"/>
        </w:rPr>
        <w:t xml:space="preserve">obvodu okna. </w:t>
      </w:r>
      <w:r w:rsidR="002E3FE4" w:rsidRPr="00E11A3C">
        <w:rPr>
          <w:sz w:val="20"/>
          <w:szCs w:val="20"/>
        </w:rPr>
        <w:t>V ostatních truhlá</w:t>
      </w:r>
      <w:r w:rsidR="002E3FE4" w:rsidRPr="00E11A3C">
        <w:rPr>
          <w:rFonts w:ascii="Cambria" w:hAnsi="Cambria" w:cs="Cambria"/>
          <w:sz w:val="20"/>
          <w:szCs w:val="20"/>
        </w:rPr>
        <w:t>ř</w:t>
      </w:r>
      <w:r w:rsidR="002E3FE4" w:rsidRPr="00E11A3C">
        <w:rPr>
          <w:sz w:val="20"/>
          <w:szCs w:val="20"/>
        </w:rPr>
        <w:t>ských pracích je zahrnut</w:t>
      </w:r>
      <w:r w:rsidR="00684BEE" w:rsidRPr="00E11A3C">
        <w:rPr>
          <w:sz w:val="20"/>
          <w:szCs w:val="20"/>
        </w:rPr>
        <w:t>a</w:t>
      </w:r>
      <w:r w:rsidR="002E3FE4" w:rsidRPr="00E11A3C">
        <w:rPr>
          <w:sz w:val="20"/>
          <w:szCs w:val="20"/>
        </w:rPr>
        <w:t xml:space="preserve"> oprava stávajícího d</w:t>
      </w:r>
      <w:r w:rsidR="002E3FE4" w:rsidRPr="00E11A3C">
        <w:rPr>
          <w:rFonts w:ascii="Cambria" w:hAnsi="Cambria" w:cs="Cambria"/>
          <w:sz w:val="20"/>
          <w:szCs w:val="20"/>
        </w:rPr>
        <w:t>ř</w:t>
      </w:r>
      <w:r w:rsidR="002E3FE4" w:rsidRPr="00E11A3C">
        <w:rPr>
          <w:sz w:val="20"/>
          <w:szCs w:val="20"/>
        </w:rPr>
        <w:t>ev</w:t>
      </w:r>
      <w:r w:rsidR="002E3FE4" w:rsidRPr="00E11A3C">
        <w:rPr>
          <w:rFonts w:ascii="Cambria" w:hAnsi="Cambria" w:cs="Cambria"/>
          <w:sz w:val="20"/>
          <w:szCs w:val="20"/>
        </w:rPr>
        <w:t>ě</w:t>
      </w:r>
      <w:r w:rsidR="002E3FE4" w:rsidRPr="00E11A3C">
        <w:rPr>
          <w:sz w:val="20"/>
          <w:szCs w:val="20"/>
        </w:rPr>
        <w:t>ného podbití p</w:t>
      </w:r>
      <w:r w:rsidR="002E3FE4" w:rsidRPr="00E11A3C">
        <w:rPr>
          <w:rFonts w:ascii="Cambria" w:hAnsi="Cambria" w:cs="Cambria"/>
          <w:sz w:val="20"/>
          <w:szCs w:val="20"/>
        </w:rPr>
        <w:t>ř</w:t>
      </w:r>
      <w:r w:rsidR="002E3FE4" w:rsidRPr="00E11A3C">
        <w:rPr>
          <w:sz w:val="20"/>
          <w:szCs w:val="20"/>
        </w:rPr>
        <w:t>esahu st</w:t>
      </w:r>
      <w:r w:rsidR="002E3FE4" w:rsidRPr="00E11A3C">
        <w:rPr>
          <w:rFonts w:ascii="Cambria" w:hAnsi="Cambria" w:cs="Cambria"/>
          <w:sz w:val="20"/>
          <w:szCs w:val="20"/>
        </w:rPr>
        <w:t>ř</w:t>
      </w:r>
      <w:r w:rsidR="002E3FE4" w:rsidRPr="00E11A3C">
        <w:rPr>
          <w:sz w:val="20"/>
          <w:szCs w:val="20"/>
        </w:rPr>
        <w:t>echy.</w:t>
      </w:r>
      <w:r w:rsidR="00230BBA" w:rsidRPr="00E11A3C">
        <w:rPr>
          <w:sz w:val="20"/>
          <w:szCs w:val="20"/>
        </w:rPr>
        <w:t xml:space="preserve"> P</w:t>
      </w:r>
      <w:r w:rsidR="00FD6907" w:rsidRPr="00E11A3C">
        <w:rPr>
          <w:rFonts w:ascii="Cambria" w:hAnsi="Cambria" w:cs="Cambria"/>
          <w:sz w:val="20"/>
          <w:szCs w:val="20"/>
        </w:rPr>
        <w:t>ř</w:t>
      </w:r>
      <w:r w:rsidR="00230BBA" w:rsidRPr="00E11A3C">
        <w:rPr>
          <w:sz w:val="20"/>
          <w:szCs w:val="20"/>
        </w:rPr>
        <w:t>i provád</w:t>
      </w:r>
      <w:r w:rsidR="00230BBA" w:rsidRPr="00E11A3C">
        <w:rPr>
          <w:rFonts w:ascii="Cambria" w:hAnsi="Cambria" w:cs="Cambria"/>
          <w:sz w:val="20"/>
          <w:szCs w:val="20"/>
        </w:rPr>
        <w:t>ě</w:t>
      </w:r>
      <w:r w:rsidR="00230BBA" w:rsidRPr="00E11A3C">
        <w:rPr>
          <w:sz w:val="20"/>
          <w:szCs w:val="20"/>
        </w:rPr>
        <w:t xml:space="preserve">ní </w:t>
      </w:r>
      <w:r w:rsidR="00FD6907" w:rsidRPr="00E11A3C">
        <w:rPr>
          <w:sz w:val="20"/>
          <w:szCs w:val="20"/>
        </w:rPr>
        <w:t>opravy podbití nutno ochránit stávající fasádu a p</w:t>
      </w:r>
      <w:r w:rsidR="00FD6907" w:rsidRPr="00E11A3C">
        <w:rPr>
          <w:rFonts w:ascii="Cambria" w:hAnsi="Cambria" w:cs="Cambria"/>
          <w:sz w:val="20"/>
          <w:szCs w:val="20"/>
        </w:rPr>
        <w:t>ř</w:t>
      </w:r>
      <w:r w:rsidR="00FD6907" w:rsidRPr="00E11A3C">
        <w:rPr>
          <w:sz w:val="20"/>
          <w:szCs w:val="20"/>
        </w:rPr>
        <w:t>edokenn</w:t>
      </w:r>
      <w:r w:rsidR="00FD6907" w:rsidRPr="00E11A3C">
        <w:rPr>
          <w:rFonts w:cs="France"/>
          <w:sz w:val="20"/>
          <w:szCs w:val="20"/>
        </w:rPr>
        <w:t>í</w:t>
      </w:r>
      <w:r w:rsidR="00FD6907" w:rsidRPr="00E11A3C">
        <w:rPr>
          <w:sz w:val="20"/>
          <w:szCs w:val="20"/>
        </w:rPr>
        <w:t xml:space="preserve"> </w:t>
      </w:r>
      <w:r w:rsidR="00FD6907" w:rsidRPr="00E11A3C">
        <w:rPr>
          <w:rFonts w:cs="France"/>
          <w:sz w:val="20"/>
          <w:szCs w:val="20"/>
        </w:rPr>
        <w:t>ž</w:t>
      </w:r>
      <w:r w:rsidR="00FD6907" w:rsidRPr="00E11A3C">
        <w:rPr>
          <w:sz w:val="20"/>
          <w:szCs w:val="20"/>
        </w:rPr>
        <w:t>aluzie proti poškození.</w:t>
      </w:r>
    </w:p>
    <w:p w:rsidR="00AD526F" w:rsidRPr="00E11A3C" w:rsidRDefault="00AD526F" w:rsidP="00366761">
      <w:pPr>
        <w:pStyle w:val="StylFrance11bZarovnatdoblokuPrvndek2cmPed"/>
        <w:ind w:left="0" w:right="0" w:firstLine="0"/>
        <w:rPr>
          <w:sz w:val="20"/>
          <w:szCs w:val="20"/>
        </w:rPr>
      </w:pPr>
    </w:p>
    <w:p w:rsidR="00AD526F" w:rsidRPr="00416578" w:rsidRDefault="00AD526F" w:rsidP="008A065F">
      <w:pPr>
        <w:pStyle w:val="Prosttext"/>
        <w:ind w:left="142"/>
        <w:jc w:val="both"/>
        <w:rPr>
          <w:rFonts w:ascii="France" w:hAnsi="France" w:cs="France"/>
          <w:color w:val="000000"/>
          <w:sz w:val="24"/>
          <w:szCs w:val="24"/>
        </w:rPr>
      </w:pPr>
      <w:r w:rsidRPr="00416578">
        <w:rPr>
          <w:rFonts w:ascii="France" w:hAnsi="France" w:cs="France"/>
          <w:color w:val="000000"/>
          <w:sz w:val="24"/>
          <w:szCs w:val="24"/>
        </w:rPr>
        <w:t>PRÁCE ZÁME</w:t>
      </w:r>
      <w:r w:rsidRPr="00416578">
        <w:rPr>
          <w:rFonts w:ascii="Cambria" w:hAnsi="Cambria" w:cs="Cambria"/>
          <w:color w:val="000000"/>
          <w:sz w:val="24"/>
          <w:szCs w:val="24"/>
        </w:rPr>
        <w:t>Č</w:t>
      </w:r>
      <w:r w:rsidRPr="00416578">
        <w:rPr>
          <w:rFonts w:ascii="France" w:hAnsi="France" w:cs="France"/>
          <w:color w:val="000000"/>
          <w:sz w:val="24"/>
          <w:szCs w:val="24"/>
        </w:rPr>
        <w:t>NICKÉ</w:t>
      </w:r>
    </w:p>
    <w:p w:rsidR="00D03BD0" w:rsidRPr="00220D40" w:rsidRDefault="00787752" w:rsidP="00220D40">
      <w:pPr>
        <w:pStyle w:val="StylFrance11bZarovnatdoblokuPrvndek2cmPed"/>
        <w:ind w:left="142" w:right="0" w:firstLine="0"/>
        <w:rPr>
          <w:sz w:val="20"/>
          <w:szCs w:val="20"/>
        </w:rPr>
      </w:pPr>
      <w:r w:rsidRPr="00787752">
        <w:rPr>
          <w:sz w:val="20"/>
          <w:szCs w:val="20"/>
        </w:rPr>
        <w:t>Všechny stávající nevyužívané ocelové prvky na st</w:t>
      </w:r>
      <w:r w:rsidRPr="00787752">
        <w:rPr>
          <w:rFonts w:ascii="Cambria" w:hAnsi="Cambria" w:cs="Cambria"/>
          <w:sz w:val="20"/>
          <w:szCs w:val="20"/>
        </w:rPr>
        <w:t>ř</w:t>
      </w:r>
      <w:r w:rsidRPr="00787752">
        <w:rPr>
          <w:sz w:val="20"/>
          <w:szCs w:val="20"/>
        </w:rPr>
        <w:t>e</w:t>
      </w:r>
      <w:r w:rsidRPr="00787752">
        <w:rPr>
          <w:rFonts w:cs="France"/>
          <w:sz w:val="20"/>
          <w:szCs w:val="20"/>
        </w:rPr>
        <w:t>š</w:t>
      </w:r>
      <w:r w:rsidRPr="00787752">
        <w:rPr>
          <w:sz w:val="20"/>
          <w:szCs w:val="20"/>
        </w:rPr>
        <w:t>n</w:t>
      </w:r>
      <w:r w:rsidRPr="00787752">
        <w:rPr>
          <w:rFonts w:cs="France"/>
          <w:sz w:val="20"/>
          <w:szCs w:val="20"/>
        </w:rPr>
        <w:t>í</w:t>
      </w:r>
      <w:r w:rsidRPr="00787752">
        <w:rPr>
          <w:sz w:val="20"/>
          <w:szCs w:val="20"/>
        </w:rPr>
        <w:t>ch rovin</w:t>
      </w:r>
      <w:r w:rsidRPr="00787752">
        <w:rPr>
          <w:rFonts w:cs="France"/>
          <w:sz w:val="20"/>
          <w:szCs w:val="20"/>
        </w:rPr>
        <w:t>á</w:t>
      </w:r>
      <w:r w:rsidRPr="00787752">
        <w:rPr>
          <w:sz w:val="20"/>
          <w:szCs w:val="20"/>
        </w:rPr>
        <w:t>ch a v prostoru krovu (kotvy, skoby, h</w:t>
      </w:r>
      <w:r w:rsidRPr="00787752">
        <w:rPr>
          <w:rFonts w:ascii="Cambria" w:hAnsi="Cambria" w:cs="Cambria"/>
          <w:sz w:val="20"/>
          <w:szCs w:val="20"/>
        </w:rPr>
        <w:t>ř</w:t>
      </w:r>
      <w:r w:rsidRPr="00787752">
        <w:rPr>
          <w:sz w:val="20"/>
          <w:szCs w:val="20"/>
        </w:rPr>
        <w:t>eb</w:t>
      </w:r>
      <w:r w:rsidRPr="00787752">
        <w:rPr>
          <w:rFonts w:cs="France"/>
          <w:sz w:val="20"/>
          <w:szCs w:val="20"/>
        </w:rPr>
        <w:t>í</w:t>
      </w:r>
      <w:r w:rsidRPr="00787752">
        <w:rPr>
          <w:sz w:val="20"/>
          <w:szCs w:val="20"/>
        </w:rPr>
        <w:t>ky, atd..) budou šetrn</w:t>
      </w:r>
      <w:r w:rsidRPr="00787752">
        <w:rPr>
          <w:rFonts w:ascii="Cambria" w:hAnsi="Cambria" w:cs="Cambria"/>
          <w:sz w:val="20"/>
          <w:szCs w:val="20"/>
        </w:rPr>
        <w:t>ě</w:t>
      </w:r>
      <w:r w:rsidRPr="00787752">
        <w:rPr>
          <w:sz w:val="20"/>
          <w:szCs w:val="20"/>
        </w:rPr>
        <w:t xml:space="preserve"> odstran</w:t>
      </w:r>
      <w:r w:rsidRPr="00787752">
        <w:rPr>
          <w:rFonts w:ascii="Cambria" w:hAnsi="Cambria" w:cs="Cambria"/>
          <w:sz w:val="20"/>
          <w:szCs w:val="20"/>
        </w:rPr>
        <w:t>ě</w:t>
      </w:r>
      <w:r w:rsidRPr="00787752">
        <w:rPr>
          <w:sz w:val="20"/>
          <w:szCs w:val="20"/>
        </w:rPr>
        <w:t>ny.</w:t>
      </w:r>
      <w:r>
        <w:rPr>
          <w:rFonts w:ascii="Cambria" w:hAnsi="Cambria"/>
          <w:sz w:val="20"/>
          <w:szCs w:val="20"/>
        </w:rPr>
        <w:t xml:space="preserve"> </w:t>
      </w:r>
      <w:r w:rsidR="004F1F81" w:rsidRPr="00220D40">
        <w:rPr>
          <w:sz w:val="20"/>
          <w:szCs w:val="20"/>
        </w:rPr>
        <w:t>Stávající st</w:t>
      </w:r>
      <w:r w:rsidR="004F1F81" w:rsidRPr="00220D40">
        <w:rPr>
          <w:rFonts w:ascii="Cambria" w:hAnsi="Cambria" w:cs="Cambria"/>
          <w:sz w:val="20"/>
          <w:szCs w:val="20"/>
        </w:rPr>
        <w:t>ř</w:t>
      </w:r>
      <w:r w:rsidR="004F1F81" w:rsidRPr="00220D40">
        <w:rPr>
          <w:sz w:val="20"/>
          <w:szCs w:val="20"/>
        </w:rPr>
        <w:t>e</w:t>
      </w:r>
      <w:r w:rsidR="004F1F81" w:rsidRPr="00220D40">
        <w:rPr>
          <w:rFonts w:cs="France"/>
          <w:sz w:val="20"/>
          <w:szCs w:val="20"/>
        </w:rPr>
        <w:t>š</w:t>
      </w:r>
      <w:r w:rsidR="004F1F81" w:rsidRPr="00220D40">
        <w:rPr>
          <w:sz w:val="20"/>
          <w:szCs w:val="20"/>
        </w:rPr>
        <w:t>n</w:t>
      </w:r>
      <w:r w:rsidR="004F1F81" w:rsidRPr="00220D40">
        <w:rPr>
          <w:rFonts w:cs="France"/>
          <w:sz w:val="20"/>
          <w:szCs w:val="20"/>
        </w:rPr>
        <w:t>í</w:t>
      </w:r>
      <w:r w:rsidR="004F1F81" w:rsidRPr="00220D40">
        <w:rPr>
          <w:sz w:val="20"/>
          <w:szCs w:val="20"/>
        </w:rPr>
        <w:t xml:space="preserve"> roviny </w:t>
      </w:r>
      <w:r w:rsidR="00DF7B73">
        <w:rPr>
          <w:sz w:val="20"/>
          <w:szCs w:val="20"/>
        </w:rPr>
        <w:t xml:space="preserve">budou </w:t>
      </w:r>
      <w:r w:rsidR="002E3FE4" w:rsidRPr="00220D40">
        <w:rPr>
          <w:sz w:val="20"/>
          <w:szCs w:val="20"/>
        </w:rPr>
        <w:t>dopln</w:t>
      </w:r>
      <w:r w:rsidR="00DF7B73">
        <w:rPr>
          <w:rFonts w:ascii="Cambria" w:hAnsi="Cambria"/>
          <w:sz w:val="20"/>
          <w:szCs w:val="20"/>
        </w:rPr>
        <w:t>ě</w:t>
      </w:r>
      <w:r w:rsidR="00DF7B73">
        <w:rPr>
          <w:sz w:val="20"/>
          <w:szCs w:val="20"/>
        </w:rPr>
        <w:t>ny</w:t>
      </w:r>
      <w:r w:rsidR="002E3FE4" w:rsidRPr="00220D40">
        <w:rPr>
          <w:sz w:val="20"/>
          <w:szCs w:val="20"/>
        </w:rPr>
        <w:t xml:space="preserve"> </w:t>
      </w:r>
      <w:r w:rsidR="007F0E50" w:rsidRPr="00220D40">
        <w:rPr>
          <w:sz w:val="20"/>
          <w:szCs w:val="20"/>
        </w:rPr>
        <w:t>z d</w:t>
      </w:r>
      <w:r w:rsidR="007F0E50" w:rsidRPr="00220D40">
        <w:rPr>
          <w:rFonts w:ascii="Cambria" w:hAnsi="Cambria" w:cs="Cambria"/>
          <w:sz w:val="20"/>
          <w:szCs w:val="20"/>
        </w:rPr>
        <w:t>ů</w:t>
      </w:r>
      <w:r w:rsidR="007F0E50" w:rsidRPr="00220D40">
        <w:rPr>
          <w:sz w:val="20"/>
          <w:szCs w:val="20"/>
        </w:rPr>
        <w:t xml:space="preserve">vodu </w:t>
      </w:r>
      <w:r w:rsidR="00366761" w:rsidRPr="00220D40">
        <w:rPr>
          <w:sz w:val="20"/>
          <w:szCs w:val="20"/>
        </w:rPr>
        <w:t>revi</w:t>
      </w:r>
      <w:r w:rsidR="007F0E50" w:rsidRPr="00220D40">
        <w:rPr>
          <w:sz w:val="20"/>
          <w:szCs w:val="20"/>
        </w:rPr>
        <w:t xml:space="preserve">ze </w:t>
      </w:r>
      <w:r w:rsidR="002E3FE4" w:rsidRPr="00220D40">
        <w:rPr>
          <w:sz w:val="20"/>
          <w:szCs w:val="20"/>
        </w:rPr>
        <w:t>stávajícího st</w:t>
      </w:r>
      <w:r w:rsidR="002E3FE4" w:rsidRPr="00220D40">
        <w:rPr>
          <w:rFonts w:ascii="Cambria" w:hAnsi="Cambria" w:cs="Cambria"/>
          <w:sz w:val="20"/>
          <w:szCs w:val="20"/>
        </w:rPr>
        <w:t>ř</w:t>
      </w:r>
      <w:r w:rsidR="002E3FE4" w:rsidRPr="00220D40">
        <w:rPr>
          <w:sz w:val="20"/>
          <w:szCs w:val="20"/>
        </w:rPr>
        <w:t>e</w:t>
      </w:r>
      <w:r w:rsidR="002E3FE4" w:rsidRPr="00220D40">
        <w:rPr>
          <w:rFonts w:cs="France"/>
          <w:sz w:val="20"/>
          <w:szCs w:val="20"/>
        </w:rPr>
        <w:t>š</w:t>
      </w:r>
      <w:r w:rsidR="002E3FE4" w:rsidRPr="00220D40">
        <w:rPr>
          <w:sz w:val="20"/>
          <w:szCs w:val="20"/>
        </w:rPr>
        <w:t>n</w:t>
      </w:r>
      <w:r w:rsidR="002E3FE4" w:rsidRPr="00220D40">
        <w:rPr>
          <w:rFonts w:cs="France"/>
          <w:sz w:val="20"/>
          <w:szCs w:val="20"/>
        </w:rPr>
        <w:t>í</w:t>
      </w:r>
      <w:r w:rsidR="002E3FE4" w:rsidRPr="00220D40">
        <w:rPr>
          <w:sz w:val="20"/>
          <w:szCs w:val="20"/>
        </w:rPr>
        <w:t>ho pl</w:t>
      </w:r>
      <w:r w:rsidR="002E3FE4" w:rsidRPr="00220D40">
        <w:rPr>
          <w:rFonts w:cs="France"/>
          <w:sz w:val="20"/>
          <w:szCs w:val="20"/>
        </w:rPr>
        <w:t>áš</w:t>
      </w:r>
      <w:r w:rsidR="002E3FE4" w:rsidRPr="00220D40">
        <w:rPr>
          <w:sz w:val="20"/>
          <w:szCs w:val="20"/>
        </w:rPr>
        <w:t>t</w:t>
      </w:r>
      <w:r w:rsidR="002E3FE4" w:rsidRPr="00220D40">
        <w:rPr>
          <w:rFonts w:ascii="Cambria" w:hAnsi="Cambria" w:cs="Cambria"/>
          <w:sz w:val="20"/>
          <w:szCs w:val="20"/>
        </w:rPr>
        <w:t>ě</w:t>
      </w:r>
      <w:r w:rsidR="002E3FE4" w:rsidRPr="00220D40">
        <w:rPr>
          <w:sz w:val="20"/>
          <w:szCs w:val="20"/>
        </w:rPr>
        <w:t xml:space="preserve"> </w:t>
      </w:r>
      <w:r w:rsidR="007F0E50" w:rsidRPr="00220D40">
        <w:rPr>
          <w:sz w:val="20"/>
          <w:szCs w:val="20"/>
        </w:rPr>
        <w:t xml:space="preserve">a </w:t>
      </w:r>
      <w:r w:rsidR="004F1F81" w:rsidRPr="00220D40">
        <w:rPr>
          <w:sz w:val="20"/>
          <w:szCs w:val="20"/>
        </w:rPr>
        <w:t>p</w:t>
      </w:r>
      <w:r w:rsidR="004F1F81" w:rsidRPr="00220D40">
        <w:rPr>
          <w:rFonts w:ascii="Cambria" w:hAnsi="Cambria" w:cs="Cambria"/>
          <w:sz w:val="20"/>
          <w:szCs w:val="20"/>
        </w:rPr>
        <w:t>ř</w:t>
      </w:r>
      <w:r w:rsidR="004F1F81" w:rsidRPr="00220D40">
        <w:rPr>
          <w:rFonts w:cs="France"/>
          <w:sz w:val="20"/>
          <w:szCs w:val="20"/>
        </w:rPr>
        <w:t>í</w:t>
      </w:r>
      <w:r w:rsidR="004F1F81" w:rsidRPr="00220D40">
        <w:rPr>
          <w:sz w:val="20"/>
          <w:szCs w:val="20"/>
        </w:rPr>
        <w:t>stupu ke st</w:t>
      </w:r>
      <w:r w:rsidR="004F1F81" w:rsidRPr="00220D40">
        <w:rPr>
          <w:rFonts w:cs="France"/>
          <w:sz w:val="20"/>
          <w:szCs w:val="20"/>
        </w:rPr>
        <w:t>á</w:t>
      </w:r>
      <w:r w:rsidR="004F1F81" w:rsidRPr="00220D40">
        <w:rPr>
          <w:sz w:val="20"/>
          <w:szCs w:val="20"/>
        </w:rPr>
        <w:t>vaj</w:t>
      </w:r>
      <w:r w:rsidR="004F1F81" w:rsidRPr="00220D40">
        <w:rPr>
          <w:rFonts w:cs="France"/>
          <w:sz w:val="20"/>
          <w:szCs w:val="20"/>
        </w:rPr>
        <w:t>í</w:t>
      </w:r>
      <w:r w:rsidR="004F1F81" w:rsidRPr="00220D40">
        <w:rPr>
          <w:sz w:val="20"/>
          <w:szCs w:val="20"/>
        </w:rPr>
        <w:t>c</w:t>
      </w:r>
      <w:r w:rsidR="004F1F81" w:rsidRPr="00220D40">
        <w:rPr>
          <w:rFonts w:cs="France"/>
          <w:sz w:val="20"/>
          <w:szCs w:val="20"/>
        </w:rPr>
        <w:t>í</w:t>
      </w:r>
      <w:r w:rsidR="004F1F81" w:rsidRPr="00220D40">
        <w:rPr>
          <w:sz w:val="20"/>
          <w:szCs w:val="20"/>
        </w:rPr>
        <w:t>m</w:t>
      </w:r>
      <w:r w:rsidR="0044634A" w:rsidRPr="00220D40">
        <w:rPr>
          <w:sz w:val="20"/>
          <w:szCs w:val="20"/>
        </w:rPr>
        <w:t>u</w:t>
      </w:r>
      <w:r w:rsidR="004F1F81" w:rsidRPr="00220D40">
        <w:rPr>
          <w:sz w:val="20"/>
          <w:szCs w:val="20"/>
        </w:rPr>
        <w:t xml:space="preserve"> </w:t>
      </w:r>
      <w:r w:rsidR="0044634A" w:rsidRPr="00220D40">
        <w:rPr>
          <w:sz w:val="20"/>
          <w:szCs w:val="20"/>
        </w:rPr>
        <w:t>za</w:t>
      </w:r>
      <w:r w:rsidR="0044634A" w:rsidRPr="00220D40">
        <w:rPr>
          <w:rFonts w:ascii="Cambria" w:hAnsi="Cambria" w:cs="Cambria"/>
          <w:sz w:val="20"/>
          <w:szCs w:val="20"/>
        </w:rPr>
        <w:t>ř</w:t>
      </w:r>
      <w:r w:rsidR="0044634A" w:rsidRPr="00220D40">
        <w:rPr>
          <w:rFonts w:cs="France"/>
          <w:sz w:val="20"/>
          <w:szCs w:val="20"/>
        </w:rPr>
        <w:t>í</w:t>
      </w:r>
      <w:r w:rsidR="0044634A" w:rsidRPr="00220D40">
        <w:rPr>
          <w:sz w:val="20"/>
          <w:szCs w:val="20"/>
        </w:rPr>
        <w:t>zen</w:t>
      </w:r>
      <w:r w:rsidR="0044634A" w:rsidRPr="00220D40">
        <w:rPr>
          <w:rFonts w:cs="France"/>
          <w:sz w:val="20"/>
          <w:szCs w:val="20"/>
        </w:rPr>
        <w:t>í</w:t>
      </w:r>
      <w:r w:rsidR="0044634A" w:rsidRPr="00220D40">
        <w:rPr>
          <w:sz w:val="20"/>
          <w:szCs w:val="20"/>
        </w:rPr>
        <w:t xml:space="preserve"> na st</w:t>
      </w:r>
      <w:r w:rsidR="0044634A" w:rsidRPr="00220D40">
        <w:rPr>
          <w:rFonts w:ascii="Cambria" w:hAnsi="Cambria" w:cs="Cambria"/>
          <w:sz w:val="20"/>
          <w:szCs w:val="20"/>
        </w:rPr>
        <w:t>ř</w:t>
      </w:r>
      <w:r w:rsidR="0044634A" w:rsidRPr="00220D40">
        <w:rPr>
          <w:sz w:val="20"/>
          <w:szCs w:val="20"/>
        </w:rPr>
        <w:t>ech</w:t>
      </w:r>
      <w:r w:rsidR="0044634A" w:rsidRPr="00220D40">
        <w:rPr>
          <w:rFonts w:cs="France"/>
          <w:sz w:val="20"/>
          <w:szCs w:val="20"/>
        </w:rPr>
        <w:t>á</w:t>
      </w:r>
      <w:r w:rsidR="0044634A" w:rsidRPr="00220D40">
        <w:rPr>
          <w:sz w:val="20"/>
          <w:szCs w:val="20"/>
        </w:rPr>
        <w:t>ch</w:t>
      </w:r>
      <w:r w:rsidR="004F1F81" w:rsidRPr="00220D40">
        <w:rPr>
          <w:sz w:val="20"/>
          <w:szCs w:val="20"/>
        </w:rPr>
        <w:t xml:space="preserve"> </w:t>
      </w:r>
      <w:r w:rsidR="002E3FE4" w:rsidRPr="00220D40">
        <w:rPr>
          <w:sz w:val="20"/>
          <w:szCs w:val="20"/>
        </w:rPr>
        <w:t>ocelov</w:t>
      </w:r>
      <w:r w:rsidR="002E3FE4" w:rsidRPr="00220D40">
        <w:rPr>
          <w:rFonts w:cs="France"/>
          <w:sz w:val="20"/>
          <w:szCs w:val="20"/>
        </w:rPr>
        <w:t>ými</w:t>
      </w:r>
      <w:r w:rsidR="002E3FE4" w:rsidRPr="00220D40">
        <w:rPr>
          <w:sz w:val="20"/>
          <w:szCs w:val="20"/>
        </w:rPr>
        <w:t xml:space="preserve"> </w:t>
      </w:r>
      <w:r w:rsidR="002E3FE4" w:rsidRPr="00220D40">
        <w:rPr>
          <w:rFonts w:cs="France"/>
          <w:sz w:val="20"/>
          <w:szCs w:val="20"/>
        </w:rPr>
        <w:t>ž</w:t>
      </w:r>
      <w:r w:rsidR="002E3FE4" w:rsidRPr="00220D40">
        <w:rPr>
          <w:sz w:val="20"/>
          <w:szCs w:val="20"/>
        </w:rPr>
        <w:t>eb</w:t>
      </w:r>
      <w:r w:rsidR="002E3FE4" w:rsidRPr="00220D40">
        <w:rPr>
          <w:rFonts w:ascii="Cambria" w:hAnsi="Cambria" w:cs="Cambria"/>
          <w:sz w:val="20"/>
          <w:szCs w:val="20"/>
        </w:rPr>
        <w:t>ř</w:t>
      </w:r>
      <w:r w:rsidR="002E3FE4" w:rsidRPr="00220D40">
        <w:rPr>
          <w:rFonts w:cs="France"/>
          <w:sz w:val="20"/>
          <w:szCs w:val="20"/>
        </w:rPr>
        <w:t>í</w:t>
      </w:r>
      <w:r w:rsidR="002E3FE4" w:rsidRPr="00220D40">
        <w:rPr>
          <w:sz w:val="20"/>
          <w:szCs w:val="20"/>
        </w:rPr>
        <w:t>ky</w:t>
      </w:r>
      <w:r w:rsidR="004F1F81" w:rsidRPr="00220D40">
        <w:rPr>
          <w:sz w:val="20"/>
          <w:szCs w:val="20"/>
        </w:rPr>
        <w:t xml:space="preserve">, </w:t>
      </w:r>
      <w:r w:rsidR="0044634A" w:rsidRPr="00220D40">
        <w:rPr>
          <w:sz w:val="20"/>
          <w:szCs w:val="20"/>
        </w:rPr>
        <w:t xml:space="preserve">revizními </w:t>
      </w:r>
      <w:r w:rsidR="00132BB8" w:rsidRPr="00220D40">
        <w:rPr>
          <w:sz w:val="20"/>
          <w:szCs w:val="20"/>
        </w:rPr>
        <w:t>lávkami</w:t>
      </w:r>
      <w:r w:rsidR="0044634A" w:rsidRPr="00220D40">
        <w:rPr>
          <w:sz w:val="20"/>
          <w:szCs w:val="20"/>
        </w:rPr>
        <w:t xml:space="preserve"> a</w:t>
      </w:r>
      <w:r w:rsidR="002E3FE4" w:rsidRPr="00220D40">
        <w:rPr>
          <w:sz w:val="20"/>
          <w:szCs w:val="20"/>
        </w:rPr>
        <w:t xml:space="preserve"> </w:t>
      </w:r>
      <w:r w:rsidR="004F1F81" w:rsidRPr="00220D40">
        <w:rPr>
          <w:sz w:val="20"/>
          <w:szCs w:val="20"/>
        </w:rPr>
        <w:t>stoupacími plošinami. Pro bezpe</w:t>
      </w:r>
      <w:r w:rsidR="004F1F81" w:rsidRPr="00220D40">
        <w:rPr>
          <w:rFonts w:ascii="Cambria" w:hAnsi="Cambria" w:cs="Cambria"/>
          <w:sz w:val="20"/>
          <w:szCs w:val="20"/>
        </w:rPr>
        <w:t>č</w:t>
      </w:r>
      <w:r w:rsidR="004F1F81" w:rsidRPr="00220D40">
        <w:rPr>
          <w:sz w:val="20"/>
          <w:szCs w:val="20"/>
        </w:rPr>
        <w:t>n</w:t>
      </w:r>
      <w:r w:rsidR="004F1F81" w:rsidRPr="00220D40">
        <w:rPr>
          <w:rFonts w:cs="France"/>
          <w:sz w:val="20"/>
          <w:szCs w:val="20"/>
        </w:rPr>
        <w:t>ý</w:t>
      </w:r>
      <w:r w:rsidR="004F1F81" w:rsidRPr="00220D40">
        <w:rPr>
          <w:sz w:val="20"/>
          <w:szCs w:val="20"/>
        </w:rPr>
        <w:t xml:space="preserve"> pohyb zaškolených osob na st</w:t>
      </w:r>
      <w:r w:rsidR="004F1F81" w:rsidRPr="00220D40">
        <w:rPr>
          <w:rFonts w:ascii="Cambria" w:hAnsi="Cambria" w:cs="Cambria"/>
          <w:sz w:val="20"/>
          <w:szCs w:val="20"/>
        </w:rPr>
        <w:t>ř</w:t>
      </w:r>
      <w:r w:rsidR="004F1F81" w:rsidRPr="00220D40">
        <w:rPr>
          <w:sz w:val="20"/>
          <w:szCs w:val="20"/>
        </w:rPr>
        <w:t>e</w:t>
      </w:r>
      <w:r w:rsidR="004F1F81" w:rsidRPr="00220D40">
        <w:rPr>
          <w:rFonts w:cs="France"/>
          <w:sz w:val="20"/>
          <w:szCs w:val="20"/>
        </w:rPr>
        <w:t>š</w:t>
      </w:r>
      <w:r w:rsidR="004F1F81" w:rsidRPr="00220D40">
        <w:rPr>
          <w:sz w:val="20"/>
          <w:szCs w:val="20"/>
        </w:rPr>
        <w:t>n</w:t>
      </w:r>
      <w:r w:rsidR="004F1F81" w:rsidRPr="00220D40">
        <w:rPr>
          <w:rFonts w:cs="France"/>
          <w:sz w:val="20"/>
          <w:szCs w:val="20"/>
        </w:rPr>
        <w:t>í</w:t>
      </w:r>
      <w:r w:rsidR="004F1F81" w:rsidRPr="00220D40">
        <w:rPr>
          <w:sz w:val="20"/>
          <w:szCs w:val="20"/>
        </w:rPr>
        <w:t xml:space="preserve">m </w:t>
      </w:r>
      <w:r w:rsidR="00BA108B" w:rsidRPr="00220D40">
        <w:rPr>
          <w:sz w:val="20"/>
          <w:szCs w:val="20"/>
        </w:rPr>
        <w:t xml:space="preserve">plášti </w:t>
      </w:r>
      <w:r w:rsidR="00DF7B73">
        <w:rPr>
          <w:sz w:val="20"/>
          <w:szCs w:val="20"/>
        </w:rPr>
        <w:t>budou</w:t>
      </w:r>
      <w:r w:rsidR="00BA108B" w:rsidRPr="00220D40">
        <w:rPr>
          <w:sz w:val="20"/>
          <w:szCs w:val="20"/>
        </w:rPr>
        <w:t xml:space="preserve"> </w:t>
      </w:r>
      <w:r w:rsidR="004F1F81" w:rsidRPr="00220D40">
        <w:rPr>
          <w:sz w:val="20"/>
          <w:szCs w:val="20"/>
        </w:rPr>
        <w:t>st</w:t>
      </w:r>
      <w:r w:rsidR="004F1F81" w:rsidRPr="00220D40">
        <w:rPr>
          <w:rFonts w:ascii="Cambria" w:hAnsi="Cambria" w:cs="Cambria"/>
          <w:sz w:val="20"/>
          <w:szCs w:val="20"/>
        </w:rPr>
        <w:t>ř</w:t>
      </w:r>
      <w:r w:rsidR="004F1F81" w:rsidRPr="00220D40">
        <w:rPr>
          <w:sz w:val="20"/>
          <w:szCs w:val="20"/>
        </w:rPr>
        <w:t>e</w:t>
      </w:r>
      <w:r w:rsidR="004F1F81" w:rsidRPr="00220D40">
        <w:rPr>
          <w:rFonts w:cs="France"/>
          <w:sz w:val="20"/>
          <w:szCs w:val="20"/>
        </w:rPr>
        <w:t>š</w:t>
      </w:r>
      <w:r w:rsidR="004F1F81" w:rsidRPr="00220D40">
        <w:rPr>
          <w:sz w:val="20"/>
          <w:szCs w:val="20"/>
        </w:rPr>
        <w:t>n</w:t>
      </w:r>
      <w:r w:rsidR="004F1F81" w:rsidRPr="00220D40">
        <w:rPr>
          <w:rFonts w:cs="France"/>
          <w:sz w:val="20"/>
          <w:szCs w:val="20"/>
        </w:rPr>
        <w:t>í</w:t>
      </w:r>
      <w:r w:rsidR="004F1F81" w:rsidRPr="00220D40">
        <w:rPr>
          <w:sz w:val="20"/>
          <w:szCs w:val="20"/>
        </w:rPr>
        <w:t xml:space="preserve"> roviny </w:t>
      </w:r>
      <w:r w:rsidR="00723353" w:rsidRPr="00220D40">
        <w:rPr>
          <w:sz w:val="20"/>
          <w:szCs w:val="20"/>
        </w:rPr>
        <w:t xml:space="preserve">dále </w:t>
      </w:r>
      <w:r w:rsidR="004F1F81" w:rsidRPr="00220D40">
        <w:rPr>
          <w:sz w:val="20"/>
          <w:szCs w:val="20"/>
        </w:rPr>
        <w:t>dopln</w:t>
      </w:r>
      <w:r w:rsidR="004F1F81" w:rsidRPr="00220D40">
        <w:rPr>
          <w:rFonts w:ascii="Cambria" w:hAnsi="Cambria" w:cs="Cambria"/>
          <w:sz w:val="20"/>
          <w:szCs w:val="20"/>
        </w:rPr>
        <w:t>ě</w:t>
      </w:r>
      <w:r w:rsidR="004F1F81" w:rsidRPr="00220D40">
        <w:rPr>
          <w:sz w:val="20"/>
          <w:szCs w:val="20"/>
        </w:rPr>
        <w:t xml:space="preserve">ny </w:t>
      </w:r>
      <w:r w:rsidR="0044634A" w:rsidRPr="00220D40">
        <w:rPr>
          <w:sz w:val="20"/>
          <w:szCs w:val="20"/>
        </w:rPr>
        <w:t xml:space="preserve">o </w:t>
      </w:r>
      <w:r w:rsidR="004F1F81" w:rsidRPr="00220D40">
        <w:rPr>
          <w:sz w:val="20"/>
          <w:szCs w:val="20"/>
        </w:rPr>
        <w:t>záchytn</w:t>
      </w:r>
      <w:r w:rsidR="0044634A" w:rsidRPr="00220D40">
        <w:rPr>
          <w:sz w:val="20"/>
          <w:szCs w:val="20"/>
        </w:rPr>
        <w:t>é</w:t>
      </w:r>
      <w:r w:rsidR="004F1F81" w:rsidRPr="00220D40">
        <w:rPr>
          <w:sz w:val="20"/>
          <w:szCs w:val="20"/>
        </w:rPr>
        <w:t xml:space="preserve"> </w:t>
      </w:r>
      <w:r w:rsidR="00723353" w:rsidRPr="00220D40">
        <w:rPr>
          <w:sz w:val="20"/>
          <w:szCs w:val="20"/>
        </w:rPr>
        <w:t xml:space="preserve">nerezové kotvící </w:t>
      </w:r>
      <w:r w:rsidR="004F1F81" w:rsidRPr="00220D40">
        <w:rPr>
          <w:sz w:val="20"/>
          <w:szCs w:val="20"/>
        </w:rPr>
        <w:t>body</w:t>
      </w:r>
      <w:r w:rsidR="002077D6">
        <w:rPr>
          <w:sz w:val="20"/>
          <w:szCs w:val="20"/>
        </w:rPr>
        <w:t xml:space="preserve"> (</w:t>
      </w:r>
      <w:r w:rsidR="0079233B" w:rsidRPr="00220D40">
        <w:rPr>
          <w:sz w:val="20"/>
          <w:szCs w:val="20"/>
        </w:rPr>
        <w:t>ploch</w:t>
      </w:r>
      <w:r w:rsidR="002077D6">
        <w:rPr>
          <w:sz w:val="20"/>
          <w:szCs w:val="20"/>
        </w:rPr>
        <w:t>á</w:t>
      </w:r>
      <w:r w:rsidR="0079233B" w:rsidRPr="00220D40">
        <w:rPr>
          <w:sz w:val="20"/>
          <w:szCs w:val="20"/>
        </w:rPr>
        <w:t xml:space="preserve"> st</w:t>
      </w:r>
      <w:r w:rsidR="0079233B" w:rsidRPr="00220D40">
        <w:rPr>
          <w:rFonts w:ascii="Cambria" w:hAnsi="Cambria" w:cs="Cambria"/>
          <w:sz w:val="20"/>
          <w:szCs w:val="20"/>
        </w:rPr>
        <w:t>ř</w:t>
      </w:r>
      <w:r w:rsidR="0079233B" w:rsidRPr="00220D40">
        <w:rPr>
          <w:sz w:val="20"/>
          <w:szCs w:val="20"/>
        </w:rPr>
        <w:t>e</w:t>
      </w:r>
      <w:r w:rsidR="002077D6">
        <w:rPr>
          <w:rFonts w:cs="France"/>
          <w:sz w:val="20"/>
          <w:szCs w:val="20"/>
        </w:rPr>
        <w:t>cha)</w:t>
      </w:r>
      <w:r w:rsidR="004F1F81" w:rsidRPr="00220D40">
        <w:rPr>
          <w:sz w:val="20"/>
          <w:szCs w:val="20"/>
        </w:rPr>
        <w:t>, be</w:t>
      </w:r>
      <w:r w:rsidR="00BA108B" w:rsidRPr="00220D40">
        <w:rPr>
          <w:sz w:val="20"/>
          <w:szCs w:val="20"/>
        </w:rPr>
        <w:t>zpe</w:t>
      </w:r>
      <w:r w:rsidR="00BA108B" w:rsidRPr="00220D40">
        <w:rPr>
          <w:rFonts w:ascii="Cambria" w:hAnsi="Cambria" w:cs="Cambria"/>
          <w:sz w:val="20"/>
          <w:szCs w:val="20"/>
        </w:rPr>
        <w:t>č</w:t>
      </w:r>
      <w:r w:rsidR="00BA108B" w:rsidRPr="00220D40">
        <w:rPr>
          <w:sz w:val="20"/>
          <w:szCs w:val="20"/>
        </w:rPr>
        <w:t>nostn</w:t>
      </w:r>
      <w:r w:rsidR="00BA108B" w:rsidRPr="00220D40">
        <w:rPr>
          <w:rFonts w:cs="France"/>
          <w:sz w:val="20"/>
          <w:szCs w:val="20"/>
        </w:rPr>
        <w:t>í</w:t>
      </w:r>
      <w:r w:rsidR="00BA108B" w:rsidRPr="00220D40">
        <w:rPr>
          <w:sz w:val="20"/>
          <w:szCs w:val="20"/>
        </w:rPr>
        <w:t xml:space="preserve"> h</w:t>
      </w:r>
      <w:r w:rsidR="00BA108B" w:rsidRPr="00220D40">
        <w:rPr>
          <w:rFonts w:cs="France"/>
          <w:sz w:val="20"/>
          <w:szCs w:val="20"/>
        </w:rPr>
        <w:t>á</w:t>
      </w:r>
      <w:r w:rsidR="00BA108B" w:rsidRPr="00220D40">
        <w:rPr>
          <w:sz w:val="20"/>
          <w:szCs w:val="20"/>
        </w:rPr>
        <w:t>ky</w:t>
      </w:r>
      <w:r w:rsidR="0079233B" w:rsidRPr="00220D40">
        <w:rPr>
          <w:sz w:val="20"/>
          <w:szCs w:val="20"/>
        </w:rPr>
        <w:t xml:space="preserve"> </w:t>
      </w:r>
      <w:r w:rsidR="002077D6">
        <w:rPr>
          <w:sz w:val="20"/>
          <w:szCs w:val="20"/>
        </w:rPr>
        <w:t>(</w:t>
      </w:r>
      <w:r w:rsidR="0079233B" w:rsidRPr="00220D40">
        <w:rPr>
          <w:sz w:val="20"/>
          <w:szCs w:val="20"/>
        </w:rPr>
        <w:t>šikm</w:t>
      </w:r>
      <w:r w:rsidR="002077D6">
        <w:rPr>
          <w:sz w:val="20"/>
          <w:szCs w:val="20"/>
        </w:rPr>
        <w:t>á střecha)</w:t>
      </w:r>
      <w:r w:rsidR="00BA108B" w:rsidRPr="00220D40">
        <w:rPr>
          <w:sz w:val="20"/>
          <w:szCs w:val="20"/>
        </w:rPr>
        <w:t>, z</w:t>
      </w:r>
      <w:r w:rsidR="00BA108B" w:rsidRPr="00220D40">
        <w:rPr>
          <w:rFonts w:cs="France"/>
          <w:sz w:val="20"/>
          <w:szCs w:val="20"/>
        </w:rPr>
        <w:t>á</w:t>
      </w:r>
      <w:r w:rsidR="00BA108B" w:rsidRPr="00220D40">
        <w:rPr>
          <w:sz w:val="20"/>
          <w:szCs w:val="20"/>
        </w:rPr>
        <w:t>bradl</w:t>
      </w:r>
      <w:r w:rsidR="00BA108B" w:rsidRPr="00220D40">
        <w:rPr>
          <w:rFonts w:cs="France"/>
          <w:sz w:val="20"/>
          <w:szCs w:val="20"/>
        </w:rPr>
        <w:t>í</w:t>
      </w:r>
      <w:r w:rsidR="00220D40" w:rsidRPr="00220D40">
        <w:rPr>
          <w:sz w:val="20"/>
          <w:szCs w:val="20"/>
        </w:rPr>
        <w:t xml:space="preserve"> </w:t>
      </w:r>
      <w:r w:rsidR="00D601EF">
        <w:rPr>
          <w:sz w:val="20"/>
          <w:szCs w:val="20"/>
        </w:rPr>
        <w:t xml:space="preserve">výšky 1100mm, </w:t>
      </w:r>
      <w:r w:rsidR="00220D40">
        <w:rPr>
          <w:sz w:val="20"/>
          <w:szCs w:val="20"/>
        </w:rPr>
        <w:t xml:space="preserve">madly </w:t>
      </w:r>
      <w:r w:rsidR="004F1F81" w:rsidRPr="00220D40">
        <w:rPr>
          <w:sz w:val="20"/>
          <w:szCs w:val="20"/>
        </w:rPr>
        <w:t xml:space="preserve">a </w:t>
      </w:r>
      <w:proofErr w:type="spellStart"/>
      <w:r w:rsidR="004F1F81" w:rsidRPr="00220D40">
        <w:rPr>
          <w:sz w:val="20"/>
          <w:szCs w:val="20"/>
        </w:rPr>
        <w:t>po</w:t>
      </w:r>
      <w:r w:rsidR="0079233B" w:rsidRPr="00220D40">
        <w:rPr>
          <w:sz w:val="20"/>
          <w:szCs w:val="20"/>
        </w:rPr>
        <w:t>c</w:t>
      </w:r>
      <w:r w:rsidR="004F1F81" w:rsidRPr="00220D40">
        <w:rPr>
          <w:sz w:val="20"/>
          <w:szCs w:val="20"/>
        </w:rPr>
        <w:t>hozími</w:t>
      </w:r>
      <w:proofErr w:type="spellEnd"/>
      <w:r w:rsidR="004F1F81" w:rsidRPr="00220D40">
        <w:rPr>
          <w:sz w:val="20"/>
          <w:szCs w:val="20"/>
        </w:rPr>
        <w:t xml:space="preserve"> chodníky s protiskluzným </w:t>
      </w:r>
      <w:r w:rsidR="00220D40" w:rsidRPr="0006104D">
        <w:rPr>
          <w:sz w:val="20"/>
          <w:szCs w:val="20"/>
        </w:rPr>
        <w:t>povrchem</w:t>
      </w:r>
      <w:r w:rsidR="004F1F81" w:rsidRPr="0006104D">
        <w:rPr>
          <w:sz w:val="20"/>
          <w:szCs w:val="20"/>
        </w:rPr>
        <w:t xml:space="preserve"> vymezující </w:t>
      </w:r>
      <w:r w:rsidR="00BA108B" w:rsidRPr="0006104D">
        <w:rPr>
          <w:sz w:val="20"/>
          <w:szCs w:val="20"/>
        </w:rPr>
        <w:t>pohyb po st</w:t>
      </w:r>
      <w:r w:rsidR="00BA108B" w:rsidRPr="0006104D">
        <w:rPr>
          <w:rFonts w:cs="Cambria"/>
          <w:sz w:val="20"/>
          <w:szCs w:val="20"/>
        </w:rPr>
        <w:t>ř</w:t>
      </w:r>
      <w:r w:rsidR="00BA108B" w:rsidRPr="0006104D">
        <w:rPr>
          <w:sz w:val="20"/>
          <w:szCs w:val="20"/>
        </w:rPr>
        <w:t>e</w:t>
      </w:r>
      <w:r w:rsidR="00BA108B" w:rsidRPr="0006104D">
        <w:rPr>
          <w:rFonts w:cs="France"/>
          <w:sz w:val="20"/>
          <w:szCs w:val="20"/>
        </w:rPr>
        <w:t>š</w:t>
      </w:r>
      <w:r w:rsidR="00BA108B" w:rsidRPr="0006104D">
        <w:rPr>
          <w:sz w:val="20"/>
          <w:szCs w:val="20"/>
        </w:rPr>
        <w:t>n</w:t>
      </w:r>
      <w:r w:rsidR="00BA108B" w:rsidRPr="0006104D">
        <w:rPr>
          <w:rFonts w:cs="France"/>
          <w:sz w:val="20"/>
          <w:szCs w:val="20"/>
        </w:rPr>
        <w:t>í</w:t>
      </w:r>
      <w:r w:rsidR="00BA108B" w:rsidRPr="0006104D">
        <w:rPr>
          <w:sz w:val="20"/>
          <w:szCs w:val="20"/>
        </w:rPr>
        <w:t>m pl</w:t>
      </w:r>
      <w:r w:rsidR="00BA108B" w:rsidRPr="0006104D">
        <w:rPr>
          <w:rFonts w:cs="France"/>
          <w:sz w:val="20"/>
          <w:szCs w:val="20"/>
        </w:rPr>
        <w:t>áš</w:t>
      </w:r>
      <w:r w:rsidR="00BA108B" w:rsidRPr="0006104D">
        <w:rPr>
          <w:sz w:val="20"/>
          <w:szCs w:val="20"/>
        </w:rPr>
        <w:t>ti</w:t>
      </w:r>
      <w:r w:rsidR="0006104D" w:rsidRPr="0006104D">
        <w:rPr>
          <w:sz w:val="20"/>
          <w:szCs w:val="20"/>
        </w:rPr>
        <w:t xml:space="preserve"> na ploché střeše</w:t>
      </w:r>
      <w:r w:rsidR="002E3FE4" w:rsidRPr="0006104D">
        <w:rPr>
          <w:sz w:val="20"/>
          <w:szCs w:val="20"/>
        </w:rPr>
        <w:t>.</w:t>
      </w:r>
      <w:r w:rsidR="002E3FE4" w:rsidRPr="00220D40">
        <w:rPr>
          <w:sz w:val="20"/>
          <w:szCs w:val="20"/>
        </w:rPr>
        <w:t xml:space="preserve"> </w:t>
      </w:r>
      <w:r w:rsidR="005D7E50" w:rsidRPr="00220D40">
        <w:rPr>
          <w:sz w:val="20"/>
          <w:szCs w:val="20"/>
        </w:rPr>
        <w:t xml:space="preserve">U stávajícího využívaného anténního stožáru </w:t>
      </w:r>
      <w:r w:rsidR="00220D40">
        <w:rPr>
          <w:sz w:val="20"/>
          <w:szCs w:val="20"/>
        </w:rPr>
        <w:t>bude provedena</w:t>
      </w:r>
      <w:r w:rsidR="005D7E50" w:rsidRPr="00220D40">
        <w:rPr>
          <w:sz w:val="20"/>
          <w:szCs w:val="20"/>
        </w:rPr>
        <w:t xml:space="preserve"> reviz</w:t>
      </w:r>
      <w:r w:rsidR="00220D40">
        <w:rPr>
          <w:sz w:val="20"/>
          <w:szCs w:val="20"/>
        </w:rPr>
        <w:t xml:space="preserve">e ukotvení a </w:t>
      </w:r>
      <w:r w:rsidR="005D7E50" w:rsidRPr="00220D40">
        <w:rPr>
          <w:sz w:val="20"/>
          <w:szCs w:val="20"/>
        </w:rPr>
        <w:t>šetrn</w:t>
      </w:r>
      <w:r w:rsidR="005D7E50" w:rsidRPr="00220D40">
        <w:rPr>
          <w:rFonts w:ascii="Cambria" w:hAnsi="Cambria" w:cs="Cambria"/>
          <w:sz w:val="20"/>
          <w:szCs w:val="20"/>
        </w:rPr>
        <w:t>ě</w:t>
      </w:r>
      <w:r w:rsidR="005D7E50" w:rsidRPr="00220D40">
        <w:rPr>
          <w:sz w:val="20"/>
          <w:szCs w:val="20"/>
        </w:rPr>
        <w:t xml:space="preserve"> obnov</w:t>
      </w:r>
      <w:r w:rsidR="00220D40">
        <w:rPr>
          <w:sz w:val="20"/>
          <w:szCs w:val="20"/>
        </w:rPr>
        <w:t>ena</w:t>
      </w:r>
      <w:r w:rsidR="005D7E50" w:rsidRPr="00220D40">
        <w:rPr>
          <w:sz w:val="20"/>
          <w:szCs w:val="20"/>
        </w:rPr>
        <w:t xml:space="preserve"> stávající povrchov</w:t>
      </w:r>
      <w:r w:rsidR="00673C9B">
        <w:rPr>
          <w:sz w:val="20"/>
          <w:szCs w:val="20"/>
        </w:rPr>
        <w:t>á</w:t>
      </w:r>
      <w:r w:rsidR="005D7E50" w:rsidRPr="00220D40">
        <w:rPr>
          <w:sz w:val="20"/>
          <w:szCs w:val="20"/>
        </w:rPr>
        <w:t xml:space="preserve"> úprav</w:t>
      </w:r>
      <w:r w:rsidR="00673C9B">
        <w:rPr>
          <w:sz w:val="20"/>
          <w:szCs w:val="20"/>
        </w:rPr>
        <w:t>a</w:t>
      </w:r>
      <w:r w:rsidR="005D7E50" w:rsidRPr="00220D40">
        <w:rPr>
          <w:sz w:val="20"/>
          <w:szCs w:val="20"/>
        </w:rPr>
        <w:t xml:space="preserve">. </w:t>
      </w:r>
      <w:r w:rsidR="00220D40">
        <w:rPr>
          <w:sz w:val="20"/>
          <w:szCs w:val="20"/>
        </w:rPr>
        <w:t>P</w:t>
      </w:r>
      <w:r w:rsidR="00220D40">
        <w:rPr>
          <w:rFonts w:ascii="Cambria" w:hAnsi="Cambria"/>
          <w:sz w:val="20"/>
          <w:szCs w:val="20"/>
        </w:rPr>
        <w:t>ů</w:t>
      </w:r>
      <w:r w:rsidR="00220D40">
        <w:rPr>
          <w:sz w:val="20"/>
          <w:szCs w:val="20"/>
        </w:rPr>
        <w:t xml:space="preserve">vodní nevyužívaný anténní stožár bude demontován. </w:t>
      </w:r>
      <w:r w:rsidR="002E3FE4" w:rsidRPr="00220D40">
        <w:rPr>
          <w:sz w:val="20"/>
          <w:szCs w:val="20"/>
        </w:rPr>
        <w:t xml:space="preserve">Všechny stávající </w:t>
      </w:r>
      <w:r w:rsidR="005D7E50" w:rsidRPr="00220D40">
        <w:rPr>
          <w:sz w:val="20"/>
          <w:szCs w:val="20"/>
        </w:rPr>
        <w:t xml:space="preserve">zachovávané </w:t>
      </w:r>
      <w:r w:rsidR="002E3FE4" w:rsidRPr="00220D40">
        <w:rPr>
          <w:sz w:val="20"/>
          <w:szCs w:val="20"/>
        </w:rPr>
        <w:t>záme</w:t>
      </w:r>
      <w:r w:rsidR="002E3FE4" w:rsidRPr="00220D40">
        <w:rPr>
          <w:rFonts w:ascii="Cambria" w:hAnsi="Cambria" w:cs="Cambria"/>
          <w:sz w:val="20"/>
          <w:szCs w:val="20"/>
        </w:rPr>
        <w:t>č</w:t>
      </w:r>
      <w:r w:rsidR="002E3FE4" w:rsidRPr="00220D40">
        <w:rPr>
          <w:sz w:val="20"/>
          <w:szCs w:val="20"/>
        </w:rPr>
        <w:t>nick</w:t>
      </w:r>
      <w:r w:rsidR="002E3FE4" w:rsidRPr="00220D40">
        <w:rPr>
          <w:rFonts w:cs="France"/>
          <w:sz w:val="20"/>
          <w:szCs w:val="20"/>
        </w:rPr>
        <w:t>é</w:t>
      </w:r>
      <w:r w:rsidR="002E3FE4" w:rsidRPr="00220D40">
        <w:rPr>
          <w:sz w:val="20"/>
          <w:szCs w:val="20"/>
        </w:rPr>
        <w:t xml:space="preserve"> prvky opravit, zbavit rzi</w:t>
      </w:r>
      <w:r w:rsidR="00147F05">
        <w:rPr>
          <w:sz w:val="20"/>
          <w:szCs w:val="20"/>
        </w:rPr>
        <w:t xml:space="preserve"> </w:t>
      </w:r>
      <w:r w:rsidR="002E3FE4" w:rsidRPr="00220D40">
        <w:rPr>
          <w:sz w:val="20"/>
          <w:szCs w:val="20"/>
        </w:rPr>
        <w:t>a opat</w:t>
      </w:r>
      <w:r w:rsidR="002E3FE4" w:rsidRPr="00220D40">
        <w:rPr>
          <w:rFonts w:ascii="Cambria" w:hAnsi="Cambria" w:cs="Cambria"/>
          <w:sz w:val="20"/>
          <w:szCs w:val="20"/>
        </w:rPr>
        <w:t>ř</w:t>
      </w:r>
      <w:r w:rsidR="002E3FE4" w:rsidRPr="00220D40">
        <w:rPr>
          <w:sz w:val="20"/>
          <w:szCs w:val="20"/>
        </w:rPr>
        <w:t>it nov</w:t>
      </w:r>
      <w:r w:rsidR="002E3FE4" w:rsidRPr="00220D40">
        <w:rPr>
          <w:rFonts w:cs="France"/>
          <w:sz w:val="20"/>
          <w:szCs w:val="20"/>
        </w:rPr>
        <w:t>ý</w:t>
      </w:r>
      <w:r w:rsidR="002E3FE4" w:rsidRPr="00220D40">
        <w:rPr>
          <w:sz w:val="20"/>
          <w:szCs w:val="20"/>
        </w:rPr>
        <w:t>m n</w:t>
      </w:r>
      <w:r w:rsidR="002E3FE4" w:rsidRPr="00220D40">
        <w:rPr>
          <w:rFonts w:cs="France"/>
          <w:sz w:val="20"/>
          <w:szCs w:val="20"/>
        </w:rPr>
        <w:t>á</w:t>
      </w:r>
      <w:r w:rsidR="002E3FE4" w:rsidRPr="00220D40">
        <w:rPr>
          <w:sz w:val="20"/>
          <w:szCs w:val="20"/>
        </w:rPr>
        <w:t>t</w:t>
      </w:r>
      <w:r w:rsidR="002E3FE4" w:rsidRPr="00220D40">
        <w:rPr>
          <w:rFonts w:ascii="Cambria" w:hAnsi="Cambria" w:cs="Cambria"/>
          <w:sz w:val="20"/>
          <w:szCs w:val="20"/>
        </w:rPr>
        <w:t>ě</w:t>
      </w:r>
      <w:r w:rsidR="002E3FE4" w:rsidRPr="00220D40">
        <w:rPr>
          <w:sz w:val="20"/>
          <w:szCs w:val="20"/>
        </w:rPr>
        <w:t>rem na kov</w:t>
      </w:r>
      <w:r w:rsidR="008128DA" w:rsidRPr="00220D40">
        <w:t>.</w:t>
      </w:r>
    </w:p>
    <w:p w:rsidR="00AD526F" w:rsidRPr="00786D25" w:rsidRDefault="00AD526F" w:rsidP="009500F0">
      <w:pPr>
        <w:pStyle w:val="StylFrance11bZarovnatdoblokuPrvndek2cmPed"/>
        <w:ind w:left="142" w:right="0" w:firstLine="0"/>
        <w:rPr>
          <w:sz w:val="20"/>
          <w:szCs w:val="20"/>
        </w:rPr>
      </w:pPr>
    </w:p>
    <w:p w:rsidR="00AD526F" w:rsidRPr="00416578" w:rsidRDefault="007E62DF" w:rsidP="008A065F">
      <w:pPr>
        <w:pStyle w:val="Prosttext"/>
        <w:ind w:left="142"/>
        <w:jc w:val="both"/>
        <w:rPr>
          <w:rFonts w:ascii="France" w:hAnsi="France" w:cs="France"/>
          <w:color w:val="000000"/>
          <w:sz w:val="24"/>
          <w:szCs w:val="24"/>
        </w:rPr>
      </w:pPr>
      <w:r w:rsidRPr="00416578">
        <w:rPr>
          <w:rFonts w:ascii="France" w:hAnsi="France" w:cs="France"/>
          <w:color w:val="000000"/>
          <w:sz w:val="24"/>
          <w:szCs w:val="24"/>
        </w:rPr>
        <w:t>PRÁCE KAMENICKÉ</w:t>
      </w:r>
    </w:p>
    <w:p w:rsidR="00A742B2" w:rsidRPr="00786D25" w:rsidRDefault="00A742B2" w:rsidP="00A742B2">
      <w:pPr>
        <w:pStyle w:val="StylFrance11bZarovnatdoblokuPrvndek2cmPed"/>
        <w:ind w:left="142" w:right="0" w:firstLine="0"/>
        <w:rPr>
          <w:sz w:val="20"/>
          <w:szCs w:val="20"/>
        </w:rPr>
      </w:pPr>
      <w:r w:rsidRPr="00786D25">
        <w:rPr>
          <w:sz w:val="20"/>
          <w:szCs w:val="20"/>
        </w:rPr>
        <w:t>Nenavrhují se.</w:t>
      </w:r>
    </w:p>
    <w:p w:rsidR="00DE0658" w:rsidRPr="00786D25" w:rsidRDefault="00DE0658" w:rsidP="00DE0658">
      <w:pPr>
        <w:pStyle w:val="StylFrance11bZarovnatdoblokuPrvndek2cmPed"/>
        <w:ind w:left="142" w:right="0" w:firstLine="0"/>
        <w:rPr>
          <w:sz w:val="20"/>
          <w:szCs w:val="20"/>
        </w:rPr>
      </w:pPr>
    </w:p>
    <w:p w:rsidR="00AD526F" w:rsidRPr="00416578" w:rsidRDefault="00AD526F" w:rsidP="008A065F">
      <w:pPr>
        <w:autoSpaceDE w:val="0"/>
        <w:autoSpaceDN w:val="0"/>
        <w:adjustRightInd w:val="0"/>
        <w:ind w:left="142"/>
        <w:rPr>
          <w:rFonts w:cs="France"/>
        </w:rPr>
      </w:pPr>
      <w:r w:rsidRPr="00416578">
        <w:rPr>
          <w:rFonts w:cs="France"/>
        </w:rPr>
        <w:t>PRÁCE KLEMPÍ</w:t>
      </w:r>
      <w:r w:rsidRPr="00416578">
        <w:rPr>
          <w:rFonts w:ascii="Cambria" w:hAnsi="Cambria" w:cs="Cambria"/>
        </w:rPr>
        <w:t>Ř</w:t>
      </w:r>
      <w:r w:rsidRPr="00416578">
        <w:rPr>
          <w:rFonts w:cs="France"/>
        </w:rPr>
        <w:t>SKÉ</w:t>
      </w:r>
    </w:p>
    <w:p w:rsidR="007A5843" w:rsidRPr="00C91804" w:rsidRDefault="00B3117F" w:rsidP="002E3FE4">
      <w:pPr>
        <w:pStyle w:val="StylFrance11bZarovnatdoblokuPrvndek2cmPed"/>
        <w:ind w:left="142" w:right="0" w:firstLine="0"/>
      </w:pPr>
      <w:r w:rsidRPr="00C91804">
        <w:rPr>
          <w:sz w:val="20"/>
          <w:szCs w:val="20"/>
        </w:rPr>
        <w:t>Všechny stávající materiálov</w:t>
      </w:r>
      <w:r w:rsidRPr="00C91804">
        <w:rPr>
          <w:rFonts w:ascii="Cambria" w:hAnsi="Cambria" w:cs="Cambria"/>
          <w:sz w:val="20"/>
          <w:szCs w:val="20"/>
        </w:rPr>
        <w:t>ě</w:t>
      </w:r>
      <w:r w:rsidRPr="00C91804">
        <w:rPr>
          <w:sz w:val="20"/>
          <w:szCs w:val="20"/>
        </w:rPr>
        <w:t xml:space="preserve"> nejednotné klempí</w:t>
      </w:r>
      <w:r w:rsidRPr="00C91804">
        <w:rPr>
          <w:rFonts w:ascii="Cambria" w:hAnsi="Cambria" w:cs="Cambria"/>
          <w:sz w:val="20"/>
          <w:szCs w:val="20"/>
        </w:rPr>
        <w:t>ř</w:t>
      </w:r>
      <w:r w:rsidRPr="00C91804">
        <w:rPr>
          <w:sz w:val="20"/>
          <w:szCs w:val="20"/>
        </w:rPr>
        <w:t>sk</w:t>
      </w:r>
      <w:r w:rsidRPr="00C91804">
        <w:rPr>
          <w:rFonts w:cs="France"/>
          <w:sz w:val="20"/>
          <w:szCs w:val="20"/>
        </w:rPr>
        <w:t>é</w:t>
      </w:r>
      <w:r w:rsidRPr="00C91804">
        <w:rPr>
          <w:sz w:val="20"/>
          <w:szCs w:val="20"/>
        </w:rPr>
        <w:t xml:space="preserve"> prvky z m</w:t>
      </w:r>
      <w:r w:rsidRPr="00C91804">
        <w:rPr>
          <w:rFonts w:ascii="Cambria" w:hAnsi="Cambria" w:cs="Cambria"/>
          <w:sz w:val="20"/>
          <w:szCs w:val="20"/>
        </w:rPr>
        <w:t>ě</w:t>
      </w:r>
      <w:r w:rsidRPr="00C91804">
        <w:rPr>
          <w:sz w:val="20"/>
          <w:szCs w:val="20"/>
        </w:rPr>
        <w:t>d</w:t>
      </w:r>
      <w:r w:rsidRPr="00C91804">
        <w:rPr>
          <w:rFonts w:ascii="Cambria" w:hAnsi="Cambria" w:cs="Cambria"/>
          <w:sz w:val="20"/>
          <w:szCs w:val="20"/>
        </w:rPr>
        <w:t>ě</w:t>
      </w:r>
      <w:r w:rsidRPr="00C91804">
        <w:rPr>
          <w:sz w:val="20"/>
          <w:szCs w:val="20"/>
        </w:rPr>
        <w:t>n</w:t>
      </w:r>
      <w:r w:rsidRPr="00C91804">
        <w:rPr>
          <w:rFonts w:cs="France"/>
          <w:sz w:val="20"/>
          <w:szCs w:val="20"/>
        </w:rPr>
        <w:t>é</w:t>
      </w:r>
      <w:r w:rsidRPr="00C91804">
        <w:rPr>
          <w:sz w:val="20"/>
          <w:szCs w:val="20"/>
        </w:rPr>
        <w:t>ho, p</w:t>
      </w:r>
      <w:r w:rsidRPr="00C91804">
        <w:rPr>
          <w:rFonts w:ascii="Cambria" w:hAnsi="Cambria" w:cs="Cambria"/>
          <w:sz w:val="20"/>
          <w:szCs w:val="20"/>
        </w:rPr>
        <w:t>ř</w:t>
      </w:r>
      <w:r w:rsidRPr="00C91804">
        <w:rPr>
          <w:rFonts w:cs="France"/>
          <w:sz w:val="20"/>
          <w:szCs w:val="20"/>
        </w:rPr>
        <w:t>í</w:t>
      </w:r>
      <w:r w:rsidRPr="00C91804">
        <w:rPr>
          <w:sz w:val="20"/>
          <w:szCs w:val="20"/>
        </w:rPr>
        <w:t>rodn</w:t>
      </w:r>
      <w:r w:rsidRPr="00C91804">
        <w:rPr>
          <w:rFonts w:cs="France"/>
          <w:sz w:val="20"/>
          <w:szCs w:val="20"/>
        </w:rPr>
        <w:t>í</w:t>
      </w:r>
      <w:r w:rsidRPr="00C91804">
        <w:rPr>
          <w:sz w:val="20"/>
          <w:szCs w:val="20"/>
        </w:rPr>
        <w:t>ho pozinkovaného a lakovaného plechu na opravovaných st</w:t>
      </w:r>
      <w:r w:rsidRPr="00C91804">
        <w:rPr>
          <w:rFonts w:ascii="Cambria" w:hAnsi="Cambria" w:cs="Cambria"/>
          <w:sz w:val="20"/>
          <w:szCs w:val="20"/>
        </w:rPr>
        <w:t>ř</w:t>
      </w:r>
      <w:r w:rsidRPr="00C91804">
        <w:rPr>
          <w:sz w:val="20"/>
          <w:szCs w:val="20"/>
        </w:rPr>
        <w:t>e</w:t>
      </w:r>
      <w:r w:rsidRPr="00C91804">
        <w:rPr>
          <w:rFonts w:cs="France"/>
          <w:sz w:val="20"/>
          <w:szCs w:val="20"/>
        </w:rPr>
        <w:t>š</w:t>
      </w:r>
      <w:r w:rsidRPr="00C91804">
        <w:rPr>
          <w:sz w:val="20"/>
          <w:szCs w:val="20"/>
        </w:rPr>
        <w:t>n</w:t>
      </w:r>
      <w:r w:rsidRPr="00C91804">
        <w:rPr>
          <w:rFonts w:cs="France"/>
          <w:sz w:val="20"/>
          <w:szCs w:val="20"/>
        </w:rPr>
        <w:t>í</w:t>
      </w:r>
      <w:r w:rsidRPr="00C91804">
        <w:rPr>
          <w:sz w:val="20"/>
          <w:szCs w:val="20"/>
        </w:rPr>
        <w:t>ch rovin</w:t>
      </w:r>
      <w:r w:rsidRPr="00C91804">
        <w:rPr>
          <w:rFonts w:cs="France"/>
          <w:sz w:val="20"/>
          <w:szCs w:val="20"/>
        </w:rPr>
        <w:t>á</w:t>
      </w:r>
      <w:r w:rsidRPr="00C91804">
        <w:rPr>
          <w:sz w:val="20"/>
          <w:szCs w:val="20"/>
        </w:rPr>
        <w:t xml:space="preserve">ch budou </w:t>
      </w:r>
      <w:r w:rsidRPr="00C91804">
        <w:rPr>
          <w:rFonts w:cs="France"/>
          <w:sz w:val="20"/>
          <w:szCs w:val="20"/>
        </w:rPr>
        <w:t>š</w:t>
      </w:r>
      <w:r w:rsidRPr="00C91804">
        <w:rPr>
          <w:sz w:val="20"/>
          <w:szCs w:val="20"/>
        </w:rPr>
        <w:t>etrn</w:t>
      </w:r>
      <w:r w:rsidRPr="00C91804">
        <w:rPr>
          <w:rFonts w:ascii="Cambria" w:hAnsi="Cambria" w:cs="Cambria"/>
          <w:sz w:val="20"/>
          <w:szCs w:val="20"/>
        </w:rPr>
        <w:t>ě</w:t>
      </w:r>
      <w:r w:rsidRPr="00C91804">
        <w:rPr>
          <w:sz w:val="20"/>
          <w:szCs w:val="20"/>
        </w:rPr>
        <w:t xml:space="preserve"> demontovány a provedeny nové. N</w:t>
      </w:r>
      <w:r w:rsidR="002E3FE4" w:rsidRPr="00C91804">
        <w:rPr>
          <w:sz w:val="20"/>
          <w:szCs w:val="20"/>
        </w:rPr>
        <w:t>ov</w:t>
      </w:r>
      <w:r w:rsidRPr="00C91804">
        <w:rPr>
          <w:sz w:val="20"/>
          <w:szCs w:val="20"/>
        </w:rPr>
        <w:t>é klempí</w:t>
      </w:r>
      <w:r w:rsidRPr="00C91804">
        <w:rPr>
          <w:rFonts w:ascii="Cambria" w:hAnsi="Cambria" w:cs="Cambria"/>
          <w:sz w:val="20"/>
          <w:szCs w:val="20"/>
        </w:rPr>
        <w:t>ř</w:t>
      </w:r>
      <w:r w:rsidRPr="00C91804">
        <w:rPr>
          <w:sz w:val="20"/>
          <w:szCs w:val="20"/>
        </w:rPr>
        <w:t>sk</w:t>
      </w:r>
      <w:r w:rsidRPr="00C91804">
        <w:rPr>
          <w:rFonts w:cs="France"/>
          <w:sz w:val="20"/>
          <w:szCs w:val="20"/>
        </w:rPr>
        <w:t>é</w:t>
      </w:r>
      <w:r w:rsidRPr="00C91804">
        <w:rPr>
          <w:sz w:val="20"/>
          <w:szCs w:val="20"/>
        </w:rPr>
        <w:t xml:space="preserve"> prvky budou provedeny </w:t>
      </w:r>
      <w:r w:rsidR="002E3FE4" w:rsidRPr="00C91804">
        <w:rPr>
          <w:sz w:val="20"/>
          <w:szCs w:val="20"/>
        </w:rPr>
        <w:t xml:space="preserve">z barevného legovaného hliníkového plechu TL.0,7mm, </w:t>
      </w:r>
      <w:r w:rsidRPr="00C91804">
        <w:rPr>
          <w:sz w:val="20"/>
          <w:szCs w:val="20"/>
        </w:rPr>
        <w:t xml:space="preserve">dle </w:t>
      </w:r>
      <w:r w:rsidR="002E3FE4" w:rsidRPr="00C91804">
        <w:rPr>
          <w:rFonts w:ascii="Cambria" w:hAnsi="Cambria" w:cs="Cambria"/>
          <w:sz w:val="20"/>
          <w:szCs w:val="20"/>
        </w:rPr>
        <w:t>Č</w:t>
      </w:r>
      <w:r w:rsidR="002E3FE4" w:rsidRPr="00C91804">
        <w:rPr>
          <w:sz w:val="20"/>
          <w:szCs w:val="20"/>
        </w:rPr>
        <w:t>SN 73 36 10. Klemp</w:t>
      </w:r>
      <w:r w:rsidR="002E3FE4" w:rsidRPr="00C91804">
        <w:rPr>
          <w:rFonts w:cs="France"/>
          <w:sz w:val="20"/>
          <w:szCs w:val="20"/>
        </w:rPr>
        <w:t>í</w:t>
      </w:r>
      <w:r w:rsidR="002E3FE4" w:rsidRPr="00C91804">
        <w:rPr>
          <w:rFonts w:ascii="Cambria" w:hAnsi="Cambria" w:cs="Cambria"/>
          <w:sz w:val="20"/>
          <w:szCs w:val="20"/>
        </w:rPr>
        <w:t>ř</w:t>
      </w:r>
      <w:r w:rsidR="002E3FE4" w:rsidRPr="00C91804">
        <w:rPr>
          <w:sz w:val="20"/>
          <w:szCs w:val="20"/>
        </w:rPr>
        <w:t>sk</w:t>
      </w:r>
      <w:r w:rsidR="002E3FE4" w:rsidRPr="00C91804">
        <w:rPr>
          <w:rFonts w:cs="France"/>
          <w:sz w:val="20"/>
          <w:szCs w:val="20"/>
        </w:rPr>
        <w:t>é</w:t>
      </w:r>
      <w:r w:rsidR="002E3FE4" w:rsidRPr="00C91804">
        <w:rPr>
          <w:sz w:val="20"/>
          <w:szCs w:val="20"/>
        </w:rPr>
        <w:t xml:space="preserve"> prvky ur</w:t>
      </w:r>
      <w:r w:rsidR="002E3FE4" w:rsidRPr="00C91804">
        <w:rPr>
          <w:rFonts w:ascii="Cambria" w:hAnsi="Cambria" w:cs="Cambria"/>
          <w:sz w:val="20"/>
          <w:szCs w:val="20"/>
        </w:rPr>
        <w:t>č</w:t>
      </w:r>
      <w:r w:rsidR="002E3FE4" w:rsidRPr="00C91804">
        <w:rPr>
          <w:sz w:val="20"/>
          <w:szCs w:val="20"/>
        </w:rPr>
        <w:t>en</w:t>
      </w:r>
      <w:r w:rsidR="002E3FE4" w:rsidRPr="00C91804">
        <w:rPr>
          <w:rFonts w:cs="France"/>
          <w:sz w:val="20"/>
          <w:szCs w:val="20"/>
        </w:rPr>
        <w:t>é</w:t>
      </w:r>
      <w:r w:rsidR="002E3FE4" w:rsidRPr="00C91804">
        <w:rPr>
          <w:sz w:val="20"/>
          <w:szCs w:val="20"/>
        </w:rPr>
        <w:t xml:space="preserve"> pro kotven</w:t>
      </w:r>
      <w:r w:rsidR="002E3FE4" w:rsidRPr="00C91804">
        <w:rPr>
          <w:rFonts w:cs="France"/>
          <w:sz w:val="20"/>
          <w:szCs w:val="20"/>
        </w:rPr>
        <w:t>í</w:t>
      </w:r>
      <w:r w:rsidR="002E3FE4" w:rsidRPr="00C91804">
        <w:rPr>
          <w:sz w:val="20"/>
          <w:szCs w:val="20"/>
        </w:rPr>
        <w:t xml:space="preserve"> hydroizola</w:t>
      </w:r>
      <w:r w:rsidR="002E3FE4" w:rsidRPr="00D468C8">
        <w:rPr>
          <w:sz w:val="20"/>
          <w:szCs w:val="20"/>
        </w:rPr>
        <w:t>č</w:t>
      </w:r>
      <w:r w:rsidR="002E3FE4" w:rsidRPr="00C91804">
        <w:rPr>
          <w:sz w:val="20"/>
          <w:szCs w:val="20"/>
        </w:rPr>
        <w:t>n</w:t>
      </w:r>
      <w:r w:rsidR="002E3FE4" w:rsidRPr="00D468C8">
        <w:rPr>
          <w:sz w:val="20"/>
          <w:szCs w:val="20"/>
        </w:rPr>
        <w:t>í</w:t>
      </w:r>
      <w:r w:rsidR="002E3FE4" w:rsidRPr="00C91804">
        <w:rPr>
          <w:sz w:val="20"/>
          <w:szCs w:val="20"/>
        </w:rPr>
        <w:t xml:space="preserve"> f</w:t>
      </w:r>
      <w:r w:rsidR="002E3FE4" w:rsidRPr="00D468C8">
        <w:rPr>
          <w:sz w:val="20"/>
          <w:szCs w:val="20"/>
        </w:rPr>
        <w:t>ó</w:t>
      </w:r>
      <w:r w:rsidR="002E3FE4" w:rsidRPr="00C91804">
        <w:rPr>
          <w:sz w:val="20"/>
          <w:szCs w:val="20"/>
        </w:rPr>
        <w:t xml:space="preserve">lie </w:t>
      </w:r>
      <w:r w:rsidRPr="00C91804">
        <w:rPr>
          <w:sz w:val="20"/>
          <w:szCs w:val="20"/>
        </w:rPr>
        <w:t>budou provedeny</w:t>
      </w:r>
      <w:r w:rsidR="002E3FE4" w:rsidRPr="00C91804">
        <w:rPr>
          <w:sz w:val="20"/>
          <w:szCs w:val="20"/>
        </w:rPr>
        <w:t xml:space="preserve"> </w:t>
      </w:r>
      <w:r w:rsidR="00FA5C47">
        <w:rPr>
          <w:sz w:val="20"/>
          <w:szCs w:val="20"/>
        </w:rPr>
        <w:t xml:space="preserve">z </w:t>
      </w:r>
      <w:proofErr w:type="spellStart"/>
      <w:r w:rsidR="002E3FE4" w:rsidRPr="00C91804">
        <w:rPr>
          <w:sz w:val="20"/>
          <w:szCs w:val="20"/>
        </w:rPr>
        <w:t>poplastovan</w:t>
      </w:r>
      <w:r w:rsidR="002E3FE4" w:rsidRPr="00D468C8">
        <w:rPr>
          <w:sz w:val="20"/>
          <w:szCs w:val="20"/>
        </w:rPr>
        <w:t>é</w:t>
      </w:r>
      <w:r w:rsidR="002E3FE4" w:rsidRPr="00C91804">
        <w:rPr>
          <w:sz w:val="20"/>
          <w:szCs w:val="20"/>
        </w:rPr>
        <w:t>ho</w:t>
      </w:r>
      <w:proofErr w:type="spellEnd"/>
      <w:r w:rsidR="002E3FE4" w:rsidRPr="00C91804">
        <w:rPr>
          <w:sz w:val="20"/>
          <w:szCs w:val="20"/>
        </w:rPr>
        <w:t xml:space="preserve"> plechu. P</w:t>
      </w:r>
      <w:r w:rsidR="002E3FE4" w:rsidRPr="00D468C8">
        <w:rPr>
          <w:sz w:val="20"/>
          <w:szCs w:val="20"/>
        </w:rPr>
        <w:t>ř</w:t>
      </w:r>
      <w:r w:rsidR="002E3FE4" w:rsidRPr="00C91804">
        <w:rPr>
          <w:sz w:val="20"/>
          <w:szCs w:val="20"/>
        </w:rPr>
        <w:t>ed proveden</w:t>
      </w:r>
      <w:r w:rsidR="002E3FE4" w:rsidRPr="00D468C8">
        <w:rPr>
          <w:sz w:val="20"/>
          <w:szCs w:val="20"/>
        </w:rPr>
        <w:t>í</w:t>
      </w:r>
      <w:r w:rsidR="002E3FE4" w:rsidRPr="00C91804">
        <w:rPr>
          <w:sz w:val="20"/>
          <w:szCs w:val="20"/>
        </w:rPr>
        <w:t>m napojen</w:t>
      </w:r>
      <w:r w:rsidR="002E3FE4" w:rsidRPr="00D468C8">
        <w:rPr>
          <w:sz w:val="20"/>
          <w:szCs w:val="20"/>
        </w:rPr>
        <w:t>í</w:t>
      </w:r>
      <w:r w:rsidR="002E3FE4" w:rsidRPr="00C91804">
        <w:rPr>
          <w:sz w:val="20"/>
          <w:szCs w:val="20"/>
        </w:rPr>
        <w:t xml:space="preserve"> nov</w:t>
      </w:r>
      <w:r w:rsidR="002E3FE4" w:rsidRPr="00D468C8">
        <w:rPr>
          <w:sz w:val="20"/>
          <w:szCs w:val="20"/>
        </w:rPr>
        <w:t>ý</w:t>
      </w:r>
      <w:r w:rsidR="002E3FE4" w:rsidRPr="00C91804">
        <w:rPr>
          <w:sz w:val="20"/>
          <w:szCs w:val="20"/>
        </w:rPr>
        <w:t>ch klempí</w:t>
      </w:r>
      <w:r w:rsidR="002E3FE4" w:rsidRPr="00D468C8">
        <w:rPr>
          <w:sz w:val="20"/>
          <w:szCs w:val="20"/>
        </w:rPr>
        <w:t>ř</w:t>
      </w:r>
      <w:r w:rsidR="002E3FE4" w:rsidRPr="00C91804">
        <w:rPr>
          <w:sz w:val="20"/>
          <w:szCs w:val="20"/>
        </w:rPr>
        <w:t>ských prvk</w:t>
      </w:r>
      <w:r w:rsidR="002E3FE4" w:rsidRPr="00D468C8">
        <w:rPr>
          <w:sz w:val="20"/>
          <w:szCs w:val="20"/>
        </w:rPr>
        <w:t>ů</w:t>
      </w:r>
      <w:r w:rsidR="002E3FE4" w:rsidRPr="00C91804">
        <w:rPr>
          <w:sz w:val="20"/>
          <w:szCs w:val="20"/>
        </w:rPr>
        <w:t xml:space="preserve"> (svod</w:t>
      </w:r>
      <w:r w:rsidR="002E3FE4" w:rsidRPr="00D468C8">
        <w:rPr>
          <w:sz w:val="20"/>
          <w:szCs w:val="20"/>
        </w:rPr>
        <w:t>ů</w:t>
      </w:r>
      <w:r w:rsidR="002E3FE4" w:rsidRPr="00C91804">
        <w:rPr>
          <w:sz w:val="20"/>
          <w:szCs w:val="20"/>
        </w:rPr>
        <w:t>) odvodn</w:t>
      </w:r>
      <w:r w:rsidR="002E3FE4" w:rsidRPr="00D468C8">
        <w:rPr>
          <w:sz w:val="20"/>
          <w:szCs w:val="20"/>
        </w:rPr>
        <w:t>ě</w:t>
      </w:r>
      <w:r w:rsidR="002E3FE4" w:rsidRPr="00C91804">
        <w:rPr>
          <w:sz w:val="20"/>
          <w:szCs w:val="20"/>
        </w:rPr>
        <w:t>n</w:t>
      </w:r>
      <w:r w:rsidR="002E3FE4" w:rsidRPr="00D468C8">
        <w:rPr>
          <w:sz w:val="20"/>
          <w:szCs w:val="20"/>
        </w:rPr>
        <w:t>í</w:t>
      </w:r>
      <w:r w:rsidR="002E3FE4" w:rsidRPr="00C91804">
        <w:rPr>
          <w:sz w:val="20"/>
          <w:szCs w:val="20"/>
        </w:rPr>
        <w:t xml:space="preserve"> st</w:t>
      </w:r>
      <w:r w:rsidR="002E3FE4" w:rsidRPr="00D468C8">
        <w:rPr>
          <w:sz w:val="20"/>
          <w:szCs w:val="20"/>
        </w:rPr>
        <w:t>ř</w:t>
      </w:r>
      <w:r w:rsidR="002E3FE4" w:rsidRPr="00C91804">
        <w:rPr>
          <w:sz w:val="20"/>
          <w:szCs w:val="20"/>
        </w:rPr>
        <w:t xml:space="preserve">ech na stávající </w:t>
      </w:r>
      <w:proofErr w:type="spellStart"/>
      <w:r w:rsidR="002E3FE4" w:rsidRPr="00C91804">
        <w:rPr>
          <w:sz w:val="20"/>
          <w:szCs w:val="20"/>
        </w:rPr>
        <w:t>napojovací</w:t>
      </w:r>
      <w:proofErr w:type="spellEnd"/>
      <w:r w:rsidR="002E3FE4" w:rsidRPr="00C91804">
        <w:rPr>
          <w:sz w:val="20"/>
          <w:szCs w:val="20"/>
        </w:rPr>
        <w:t xml:space="preserve"> místa provést vy</w:t>
      </w:r>
      <w:r w:rsidR="002E3FE4" w:rsidRPr="00D468C8">
        <w:rPr>
          <w:sz w:val="20"/>
          <w:szCs w:val="20"/>
        </w:rPr>
        <w:t>č</w:t>
      </w:r>
      <w:r w:rsidR="002E3FE4" w:rsidRPr="00C91804">
        <w:rPr>
          <w:sz w:val="20"/>
          <w:szCs w:val="20"/>
        </w:rPr>
        <w:t>i</w:t>
      </w:r>
      <w:r w:rsidR="002E3FE4" w:rsidRPr="00D468C8">
        <w:rPr>
          <w:sz w:val="20"/>
          <w:szCs w:val="20"/>
        </w:rPr>
        <w:t>š</w:t>
      </w:r>
      <w:r w:rsidR="002E3FE4" w:rsidRPr="00C91804">
        <w:rPr>
          <w:sz w:val="20"/>
          <w:szCs w:val="20"/>
        </w:rPr>
        <w:t>t</w:t>
      </w:r>
      <w:r w:rsidR="002E3FE4" w:rsidRPr="00D468C8">
        <w:rPr>
          <w:sz w:val="20"/>
          <w:szCs w:val="20"/>
        </w:rPr>
        <w:t>ě</w:t>
      </w:r>
      <w:r w:rsidR="002E3FE4" w:rsidRPr="00C91804">
        <w:rPr>
          <w:sz w:val="20"/>
          <w:szCs w:val="20"/>
        </w:rPr>
        <w:t>n</w:t>
      </w:r>
      <w:r w:rsidR="002E3FE4" w:rsidRPr="00D468C8">
        <w:rPr>
          <w:sz w:val="20"/>
          <w:szCs w:val="20"/>
        </w:rPr>
        <w:t>í</w:t>
      </w:r>
      <w:r w:rsidR="002E3FE4" w:rsidRPr="00C91804">
        <w:rPr>
          <w:sz w:val="20"/>
          <w:szCs w:val="20"/>
        </w:rPr>
        <w:t xml:space="preserve"> </w:t>
      </w:r>
      <w:r w:rsidR="00D468C8">
        <w:rPr>
          <w:sz w:val="20"/>
          <w:szCs w:val="20"/>
        </w:rPr>
        <w:t>stávajících lapa</w:t>
      </w:r>
      <w:r w:rsidR="002B194D">
        <w:rPr>
          <w:sz w:val="20"/>
          <w:szCs w:val="20"/>
        </w:rPr>
        <w:t xml:space="preserve">čů střešních splavenin a </w:t>
      </w:r>
      <w:r w:rsidR="008A4707">
        <w:rPr>
          <w:sz w:val="20"/>
          <w:szCs w:val="20"/>
        </w:rPr>
        <w:t>část</w:t>
      </w:r>
      <w:r w:rsidR="00D468C8" w:rsidRPr="00D468C8">
        <w:rPr>
          <w:sz w:val="20"/>
          <w:szCs w:val="20"/>
        </w:rPr>
        <w:t xml:space="preserve"> </w:t>
      </w:r>
      <w:r w:rsidR="002E3FE4" w:rsidRPr="00C91804">
        <w:rPr>
          <w:sz w:val="20"/>
          <w:szCs w:val="20"/>
        </w:rPr>
        <w:t>st</w:t>
      </w:r>
      <w:r w:rsidR="002E3FE4" w:rsidRPr="00D468C8">
        <w:rPr>
          <w:sz w:val="20"/>
          <w:szCs w:val="20"/>
        </w:rPr>
        <w:t>á</w:t>
      </w:r>
      <w:r w:rsidR="002E3FE4" w:rsidRPr="00C91804">
        <w:rPr>
          <w:sz w:val="20"/>
          <w:szCs w:val="20"/>
        </w:rPr>
        <w:t>vaj</w:t>
      </w:r>
      <w:r w:rsidR="002E3FE4" w:rsidRPr="00D468C8">
        <w:rPr>
          <w:sz w:val="20"/>
          <w:szCs w:val="20"/>
        </w:rPr>
        <w:t>í</w:t>
      </w:r>
      <w:r w:rsidR="002E3FE4" w:rsidRPr="00C91804">
        <w:rPr>
          <w:sz w:val="20"/>
          <w:szCs w:val="20"/>
        </w:rPr>
        <w:t>c</w:t>
      </w:r>
      <w:r w:rsidR="002E3FE4" w:rsidRPr="00D468C8">
        <w:rPr>
          <w:sz w:val="20"/>
          <w:szCs w:val="20"/>
        </w:rPr>
        <w:t>í</w:t>
      </w:r>
      <w:r w:rsidR="002E3FE4" w:rsidRPr="00C91804">
        <w:rPr>
          <w:sz w:val="20"/>
          <w:szCs w:val="20"/>
        </w:rPr>
        <w:t xml:space="preserve"> kanalizace</w:t>
      </w:r>
      <w:r w:rsidR="00D21363" w:rsidRPr="00D468C8">
        <w:rPr>
          <w:sz w:val="20"/>
          <w:szCs w:val="20"/>
        </w:rPr>
        <w:t>.</w:t>
      </w:r>
      <w:r w:rsidR="00FF728E" w:rsidRPr="00C91804">
        <w:t xml:space="preserve">  </w:t>
      </w:r>
    </w:p>
    <w:p w:rsidR="007A5843" w:rsidRPr="00B37C8A" w:rsidRDefault="007A5843" w:rsidP="00B37C8A">
      <w:pPr>
        <w:rPr>
          <w:sz w:val="16"/>
          <w:szCs w:val="16"/>
        </w:rPr>
      </w:pPr>
    </w:p>
    <w:p w:rsidR="00AD526F" w:rsidRPr="00BB4AF1" w:rsidRDefault="00AD526F" w:rsidP="008A065F">
      <w:pPr>
        <w:pStyle w:val="Prosttext"/>
        <w:ind w:left="142"/>
        <w:jc w:val="both"/>
        <w:rPr>
          <w:rFonts w:ascii="France" w:hAnsi="France" w:cs="France"/>
          <w:color w:val="000000"/>
          <w:sz w:val="24"/>
          <w:szCs w:val="24"/>
        </w:rPr>
      </w:pPr>
      <w:r w:rsidRPr="00BB4AF1">
        <w:rPr>
          <w:rFonts w:ascii="France" w:hAnsi="France" w:cs="France"/>
          <w:color w:val="000000"/>
          <w:sz w:val="24"/>
          <w:szCs w:val="24"/>
        </w:rPr>
        <w:t>IZOLACE STAVEBNÍCH KONSTRUKCÍ PROTI VOD</w:t>
      </w:r>
      <w:r w:rsidRPr="00BB4AF1">
        <w:rPr>
          <w:rFonts w:ascii="France" w:hAnsi="France" w:cs="Cambria"/>
          <w:color w:val="000000"/>
          <w:sz w:val="24"/>
          <w:szCs w:val="24"/>
        </w:rPr>
        <w:t>Ě</w:t>
      </w:r>
    </w:p>
    <w:p w:rsidR="002E3FE4" w:rsidRPr="000915EA" w:rsidRDefault="002E3FE4" w:rsidP="002E3FE4">
      <w:pPr>
        <w:pStyle w:val="StylFrance11bZarovnatdoblokuPrvndek2cmPed"/>
        <w:ind w:left="0" w:right="0" w:firstLine="0"/>
        <w:rPr>
          <w:sz w:val="20"/>
          <w:szCs w:val="20"/>
        </w:rPr>
      </w:pPr>
      <w:r w:rsidRPr="002C211D">
        <w:rPr>
          <w:sz w:val="20"/>
          <w:szCs w:val="20"/>
        </w:rPr>
        <w:t xml:space="preserve">   </w:t>
      </w:r>
      <w:r w:rsidR="001D5776">
        <w:rPr>
          <w:sz w:val="20"/>
          <w:szCs w:val="20"/>
        </w:rPr>
        <w:t>-</w:t>
      </w:r>
      <w:r w:rsidR="005D679C" w:rsidRPr="000915EA">
        <w:rPr>
          <w:sz w:val="20"/>
          <w:szCs w:val="20"/>
        </w:rPr>
        <w:t>Povlaková krytina - plastová, syntetickou tkaninou vyztužená hydroizola</w:t>
      </w:r>
      <w:r w:rsidR="005D679C" w:rsidRPr="000915EA">
        <w:rPr>
          <w:rFonts w:ascii="Cambria" w:hAnsi="Cambria" w:cs="Cambria"/>
          <w:sz w:val="20"/>
          <w:szCs w:val="20"/>
        </w:rPr>
        <w:t>č</w:t>
      </w:r>
      <w:r w:rsidR="005D679C" w:rsidRPr="000915EA">
        <w:rPr>
          <w:sz w:val="20"/>
          <w:szCs w:val="20"/>
        </w:rPr>
        <w:t>n</w:t>
      </w:r>
      <w:r w:rsidR="005D679C" w:rsidRPr="000915EA">
        <w:rPr>
          <w:rFonts w:cs="France"/>
          <w:sz w:val="20"/>
          <w:szCs w:val="20"/>
        </w:rPr>
        <w:t>í</w:t>
      </w:r>
      <w:r w:rsidR="005D679C" w:rsidRPr="000915EA">
        <w:rPr>
          <w:sz w:val="20"/>
          <w:szCs w:val="20"/>
        </w:rPr>
        <w:t xml:space="preserve"> fólie </w:t>
      </w:r>
      <w:r w:rsidR="005D679C" w:rsidRPr="000915EA">
        <w:rPr>
          <w:rFonts w:cs="Segoe UI"/>
          <w:sz w:val="20"/>
          <w:shd w:val="clear" w:color="auto" w:fill="FEFEFE"/>
        </w:rPr>
        <w:t xml:space="preserve">FPO </w:t>
      </w:r>
      <w:r w:rsidR="00A742B2" w:rsidRPr="000915EA">
        <w:rPr>
          <w:rFonts w:cs="Segoe UI"/>
          <w:sz w:val="20"/>
          <w:shd w:val="clear" w:color="auto" w:fill="FEFEFE"/>
        </w:rPr>
        <w:t>(TPO)</w:t>
      </w:r>
      <w:r w:rsidR="005D679C" w:rsidRPr="000915EA">
        <w:rPr>
          <w:rFonts w:cs="Segoe UI"/>
          <w:sz w:val="20"/>
          <w:shd w:val="clear" w:color="auto" w:fill="FEFEFE"/>
        </w:rPr>
        <w:t>, mechanicky kotvená (bodové kotvení)</w:t>
      </w:r>
      <w:r w:rsidR="005D679C" w:rsidRPr="000915EA">
        <w:rPr>
          <w:sz w:val="20"/>
          <w:szCs w:val="20"/>
        </w:rPr>
        <w:t xml:space="preserve"> </w:t>
      </w:r>
      <w:proofErr w:type="gramStart"/>
      <w:r w:rsidRPr="000915EA">
        <w:rPr>
          <w:sz w:val="20"/>
          <w:szCs w:val="20"/>
        </w:rPr>
        <w:t>tl.</w:t>
      </w:r>
      <w:r w:rsidR="00A742B2" w:rsidRPr="000915EA">
        <w:rPr>
          <w:sz w:val="20"/>
          <w:szCs w:val="20"/>
        </w:rPr>
        <w:t>1</w:t>
      </w:r>
      <w:r w:rsidRPr="000915EA">
        <w:rPr>
          <w:sz w:val="20"/>
          <w:szCs w:val="20"/>
        </w:rPr>
        <w:t>,</w:t>
      </w:r>
      <w:r w:rsidR="00A742B2" w:rsidRPr="000915EA">
        <w:rPr>
          <w:sz w:val="20"/>
          <w:szCs w:val="20"/>
        </w:rPr>
        <w:t>8</w:t>
      </w:r>
      <w:proofErr w:type="gramEnd"/>
      <w:r w:rsidRPr="000915EA">
        <w:rPr>
          <w:sz w:val="20"/>
          <w:szCs w:val="20"/>
        </w:rPr>
        <w:t xml:space="preserve"> mm.</w:t>
      </w:r>
    </w:p>
    <w:p w:rsidR="005750BD" w:rsidRPr="000915EA" w:rsidRDefault="001D5776" w:rsidP="002E3FE4">
      <w:pPr>
        <w:pStyle w:val="StylFrance11bZarovnatdoblokuPrvndek2cmPed"/>
        <w:ind w:left="142" w:right="0" w:firstLine="0"/>
        <w:rPr>
          <w:sz w:val="20"/>
          <w:szCs w:val="20"/>
        </w:rPr>
      </w:pPr>
      <w:r>
        <w:rPr>
          <w:sz w:val="20"/>
          <w:szCs w:val="20"/>
        </w:rPr>
        <w:t>-</w:t>
      </w:r>
      <w:r w:rsidR="005D679C" w:rsidRPr="000915EA">
        <w:rPr>
          <w:sz w:val="20"/>
          <w:szCs w:val="20"/>
        </w:rPr>
        <w:t>Pojistná hydroizolace pod krytinu z falcovaných hliníkových šablon - robustní asfaltová difuzn</w:t>
      </w:r>
      <w:r w:rsidR="005D679C" w:rsidRPr="000915EA">
        <w:rPr>
          <w:rFonts w:ascii="Cambria" w:hAnsi="Cambria" w:cs="Cambria"/>
          <w:sz w:val="20"/>
          <w:szCs w:val="20"/>
        </w:rPr>
        <w:t>ě</w:t>
      </w:r>
      <w:r w:rsidR="005D679C" w:rsidRPr="000915EA">
        <w:rPr>
          <w:sz w:val="20"/>
          <w:szCs w:val="20"/>
        </w:rPr>
        <w:t xml:space="preserve"> uzav</w:t>
      </w:r>
      <w:r w:rsidR="005D679C" w:rsidRPr="000915EA">
        <w:rPr>
          <w:rFonts w:ascii="Cambria" w:hAnsi="Cambria" w:cs="Cambria"/>
          <w:sz w:val="20"/>
          <w:szCs w:val="20"/>
        </w:rPr>
        <w:t>ř</w:t>
      </w:r>
      <w:r w:rsidR="005D679C" w:rsidRPr="000915EA">
        <w:rPr>
          <w:sz w:val="20"/>
          <w:szCs w:val="20"/>
        </w:rPr>
        <w:t>en</w:t>
      </w:r>
      <w:r w:rsidR="005D679C" w:rsidRPr="000915EA">
        <w:rPr>
          <w:rFonts w:cs="France"/>
          <w:sz w:val="20"/>
          <w:szCs w:val="20"/>
        </w:rPr>
        <w:t>á</w:t>
      </w:r>
      <w:r w:rsidR="005D679C" w:rsidRPr="000915EA">
        <w:rPr>
          <w:sz w:val="20"/>
          <w:szCs w:val="20"/>
        </w:rPr>
        <w:t xml:space="preserve"> hydroizola</w:t>
      </w:r>
      <w:r w:rsidR="005D679C" w:rsidRPr="000915EA">
        <w:rPr>
          <w:rFonts w:ascii="Cambria" w:hAnsi="Cambria" w:cs="Cambria"/>
          <w:sz w:val="20"/>
          <w:szCs w:val="20"/>
        </w:rPr>
        <w:t>č</w:t>
      </w:r>
      <w:r w:rsidR="005D679C" w:rsidRPr="000915EA">
        <w:rPr>
          <w:sz w:val="20"/>
          <w:szCs w:val="20"/>
        </w:rPr>
        <w:t>n</w:t>
      </w:r>
      <w:r w:rsidR="005D679C" w:rsidRPr="000915EA">
        <w:rPr>
          <w:rFonts w:cs="France"/>
          <w:sz w:val="20"/>
          <w:szCs w:val="20"/>
        </w:rPr>
        <w:t>í</w:t>
      </w:r>
      <w:r w:rsidR="005D679C" w:rsidRPr="000915EA">
        <w:rPr>
          <w:sz w:val="20"/>
          <w:szCs w:val="20"/>
        </w:rPr>
        <w:t xml:space="preserve"> vrstva se samolepícím spojem, s plošnou hmotností 1400g/m2</w:t>
      </w:r>
      <w:r w:rsidR="004D4F2F">
        <w:rPr>
          <w:sz w:val="20"/>
          <w:szCs w:val="20"/>
        </w:rPr>
        <w:t>.</w:t>
      </w:r>
    </w:p>
    <w:p w:rsidR="005D679C" w:rsidRPr="000915EA" w:rsidRDefault="001D5776" w:rsidP="005D679C">
      <w:pPr>
        <w:pStyle w:val="StylFrance11bZarovnatdoblokuPrvndek2cmPed"/>
        <w:ind w:left="142" w:right="0" w:firstLine="0"/>
        <w:rPr>
          <w:sz w:val="20"/>
          <w:szCs w:val="20"/>
        </w:rPr>
      </w:pPr>
      <w:r>
        <w:rPr>
          <w:sz w:val="20"/>
          <w:szCs w:val="20"/>
        </w:rPr>
        <w:t>-</w:t>
      </w:r>
      <w:r w:rsidR="005D679C" w:rsidRPr="000915EA">
        <w:rPr>
          <w:sz w:val="20"/>
          <w:szCs w:val="20"/>
        </w:rPr>
        <w:t>Pojistná hydroizolace u prov</w:t>
      </w:r>
      <w:r w:rsidR="005D679C" w:rsidRPr="000915EA">
        <w:rPr>
          <w:rFonts w:ascii="Cambria" w:hAnsi="Cambria" w:cs="Cambria"/>
          <w:sz w:val="20"/>
          <w:szCs w:val="20"/>
        </w:rPr>
        <w:t>ě</w:t>
      </w:r>
      <w:r w:rsidR="005D679C" w:rsidRPr="000915EA">
        <w:rPr>
          <w:sz w:val="20"/>
          <w:szCs w:val="20"/>
        </w:rPr>
        <w:t>trávané vrstvy pod krytinou z falcovaných hliníkových šablon – asfaltová difúzn</w:t>
      </w:r>
      <w:r w:rsidR="005D679C" w:rsidRPr="000915EA">
        <w:rPr>
          <w:rFonts w:ascii="Cambria" w:hAnsi="Cambria" w:cs="Cambria"/>
          <w:sz w:val="20"/>
          <w:szCs w:val="20"/>
        </w:rPr>
        <w:t>ě</w:t>
      </w:r>
      <w:r w:rsidR="000915EA" w:rsidRPr="000915EA">
        <w:rPr>
          <w:rFonts w:cs="Cambria"/>
          <w:sz w:val="20"/>
          <w:szCs w:val="20"/>
        </w:rPr>
        <w:t xml:space="preserve"> otev</w:t>
      </w:r>
      <w:r w:rsidR="000915EA" w:rsidRPr="000915EA">
        <w:rPr>
          <w:rFonts w:ascii="Cambria" w:hAnsi="Cambria" w:cs="Cambria"/>
          <w:sz w:val="20"/>
          <w:szCs w:val="20"/>
        </w:rPr>
        <w:t>ř</w:t>
      </w:r>
      <w:r w:rsidR="000915EA" w:rsidRPr="000915EA">
        <w:rPr>
          <w:rFonts w:cs="Cambria"/>
          <w:sz w:val="20"/>
          <w:szCs w:val="20"/>
        </w:rPr>
        <w:t>en</w:t>
      </w:r>
      <w:r w:rsidR="000915EA" w:rsidRPr="000915EA">
        <w:rPr>
          <w:rFonts w:cs="France"/>
          <w:sz w:val="20"/>
          <w:szCs w:val="20"/>
        </w:rPr>
        <w:t>á</w:t>
      </w:r>
      <w:r w:rsidR="000915EA" w:rsidRPr="000915EA">
        <w:rPr>
          <w:rFonts w:cs="Cambria"/>
          <w:sz w:val="20"/>
          <w:szCs w:val="20"/>
        </w:rPr>
        <w:t xml:space="preserve"> hydroizola</w:t>
      </w:r>
      <w:r w:rsidR="000915EA" w:rsidRPr="000915EA">
        <w:rPr>
          <w:rFonts w:ascii="Cambria" w:hAnsi="Cambria" w:cs="Cambria"/>
          <w:sz w:val="20"/>
          <w:szCs w:val="20"/>
        </w:rPr>
        <w:t>č</w:t>
      </w:r>
      <w:r w:rsidR="000915EA" w:rsidRPr="000915EA">
        <w:rPr>
          <w:rFonts w:cs="Cambria"/>
          <w:sz w:val="20"/>
          <w:szCs w:val="20"/>
        </w:rPr>
        <w:t>n</w:t>
      </w:r>
      <w:r w:rsidR="000915EA" w:rsidRPr="000915EA">
        <w:rPr>
          <w:rFonts w:cs="France"/>
          <w:sz w:val="20"/>
          <w:szCs w:val="20"/>
        </w:rPr>
        <w:t>í</w:t>
      </w:r>
      <w:r w:rsidR="000915EA" w:rsidRPr="000915EA">
        <w:rPr>
          <w:rFonts w:cs="Cambria"/>
          <w:sz w:val="20"/>
          <w:szCs w:val="20"/>
        </w:rPr>
        <w:t xml:space="preserve"> vrstva se samolep</w:t>
      </w:r>
      <w:r w:rsidR="000915EA" w:rsidRPr="000915EA">
        <w:rPr>
          <w:rFonts w:cs="France"/>
          <w:sz w:val="20"/>
          <w:szCs w:val="20"/>
        </w:rPr>
        <w:t>í</w:t>
      </w:r>
      <w:r w:rsidR="000915EA" w:rsidRPr="000915EA">
        <w:rPr>
          <w:rFonts w:cs="Cambria"/>
          <w:sz w:val="20"/>
          <w:szCs w:val="20"/>
        </w:rPr>
        <w:t>c</w:t>
      </w:r>
      <w:r w:rsidR="000915EA" w:rsidRPr="000915EA">
        <w:rPr>
          <w:rFonts w:cs="France"/>
          <w:sz w:val="20"/>
          <w:szCs w:val="20"/>
        </w:rPr>
        <w:t>í</w:t>
      </w:r>
      <w:r w:rsidR="000915EA" w:rsidRPr="000915EA">
        <w:rPr>
          <w:rFonts w:cs="Cambria"/>
          <w:sz w:val="20"/>
          <w:szCs w:val="20"/>
        </w:rPr>
        <w:t>m spojem</w:t>
      </w:r>
      <w:r w:rsidR="004D4F2F">
        <w:rPr>
          <w:rFonts w:cs="Cambria"/>
          <w:sz w:val="20"/>
          <w:szCs w:val="20"/>
        </w:rPr>
        <w:t>.</w:t>
      </w:r>
      <w:r w:rsidR="005D679C" w:rsidRPr="000915EA">
        <w:rPr>
          <w:sz w:val="20"/>
          <w:szCs w:val="20"/>
        </w:rPr>
        <w:t xml:space="preserve"> </w:t>
      </w:r>
    </w:p>
    <w:p w:rsidR="005D679C" w:rsidRDefault="001D5776" w:rsidP="005D679C">
      <w:pPr>
        <w:pStyle w:val="StylFrance11bZarovnatdoblokuPrvndek2cmPed"/>
        <w:ind w:left="142" w:right="0" w:firstLine="0"/>
        <w:rPr>
          <w:sz w:val="20"/>
          <w:szCs w:val="20"/>
        </w:rPr>
      </w:pPr>
      <w:r>
        <w:rPr>
          <w:sz w:val="20"/>
          <w:szCs w:val="20"/>
        </w:rPr>
        <w:t>-</w:t>
      </w:r>
      <w:r w:rsidR="005D679C" w:rsidRPr="00215641">
        <w:rPr>
          <w:sz w:val="20"/>
          <w:szCs w:val="20"/>
        </w:rPr>
        <w:t>Pojistná hydroizolace, separa</w:t>
      </w:r>
      <w:r w:rsidR="005D679C" w:rsidRPr="00215641">
        <w:rPr>
          <w:rFonts w:ascii="Cambria" w:hAnsi="Cambria" w:cs="Cambria"/>
          <w:sz w:val="20"/>
          <w:szCs w:val="20"/>
        </w:rPr>
        <w:t>č</w:t>
      </w:r>
      <w:r w:rsidR="005D679C" w:rsidRPr="00215641">
        <w:rPr>
          <w:sz w:val="20"/>
          <w:szCs w:val="20"/>
        </w:rPr>
        <w:t>n</w:t>
      </w:r>
      <w:r w:rsidR="005D679C" w:rsidRPr="00215641">
        <w:rPr>
          <w:rFonts w:cs="France"/>
          <w:sz w:val="20"/>
          <w:szCs w:val="20"/>
        </w:rPr>
        <w:t>í</w:t>
      </w:r>
      <w:r w:rsidR="005D679C" w:rsidRPr="00215641">
        <w:rPr>
          <w:sz w:val="20"/>
          <w:szCs w:val="20"/>
        </w:rPr>
        <w:t xml:space="preserve"> vrstva pod krytinu z </w:t>
      </w:r>
      <w:r w:rsidR="000915EA" w:rsidRPr="00215641">
        <w:rPr>
          <w:sz w:val="20"/>
          <w:szCs w:val="20"/>
        </w:rPr>
        <w:t>legovaného</w:t>
      </w:r>
      <w:r w:rsidR="005D679C" w:rsidRPr="00215641">
        <w:rPr>
          <w:sz w:val="20"/>
          <w:szCs w:val="20"/>
        </w:rPr>
        <w:t xml:space="preserve"> hliníkov</w:t>
      </w:r>
      <w:r w:rsidR="000915EA" w:rsidRPr="00215641">
        <w:rPr>
          <w:sz w:val="20"/>
          <w:szCs w:val="20"/>
        </w:rPr>
        <w:t>ého plechu se spoji na dvojitou stojatou drážku</w:t>
      </w:r>
      <w:r w:rsidR="005D679C" w:rsidRPr="000915EA">
        <w:rPr>
          <w:sz w:val="20"/>
          <w:szCs w:val="20"/>
        </w:rPr>
        <w:t xml:space="preserve"> - robustní asfaltová difuzn</w:t>
      </w:r>
      <w:r w:rsidR="005D679C" w:rsidRPr="000915EA">
        <w:rPr>
          <w:rFonts w:ascii="Cambria" w:hAnsi="Cambria" w:cs="Cambria"/>
          <w:sz w:val="20"/>
          <w:szCs w:val="20"/>
        </w:rPr>
        <w:t>ě</w:t>
      </w:r>
      <w:r w:rsidR="005D679C" w:rsidRPr="000915EA">
        <w:rPr>
          <w:sz w:val="20"/>
          <w:szCs w:val="20"/>
        </w:rPr>
        <w:t xml:space="preserve"> uzav</w:t>
      </w:r>
      <w:r w:rsidR="005D679C" w:rsidRPr="000915EA">
        <w:rPr>
          <w:rFonts w:ascii="Cambria" w:hAnsi="Cambria" w:cs="Cambria"/>
          <w:sz w:val="20"/>
          <w:szCs w:val="20"/>
        </w:rPr>
        <w:t>ř</w:t>
      </w:r>
      <w:r w:rsidR="005D679C" w:rsidRPr="000915EA">
        <w:rPr>
          <w:sz w:val="20"/>
          <w:szCs w:val="20"/>
        </w:rPr>
        <w:t>en</w:t>
      </w:r>
      <w:r w:rsidR="005D679C" w:rsidRPr="000915EA">
        <w:rPr>
          <w:rFonts w:cs="France"/>
          <w:sz w:val="20"/>
          <w:szCs w:val="20"/>
        </w:rPr>
        <w:t>á</w:t>
      </w:r>
      <w:r w:rsidR="005D679C" w:rsidRPr="000915EA">
        <w:rPr>
          <w:sz w:val="20"/>
          <w:szCs w:val="20"/>
        </w:rPr>
        <w:t xml:space="preserve"> hydroizola</w:t>
      </w:r>
      <w:r w:rsidR="005D679C" w:rsidRPr="000915EA">
        <w:rPr>
          <w:rFonts w:ascii="Cambria" w:hAnsi="Cambria" w:cs="Cambria"/>
          <w:sz w:val="20"/>
          <w:szCs w:val="20"/>
        </w:rPr>
        <w:t>č</w:t>
      </w:r>
      <w:r w:rsidR="005D679C" w:rsidRPr="000915EA">
        <w:rPr>
          <w:sz w:val="20"/>
          <w:szCs w:val="20"/>
        </w:rPr>
        <w:t>n</w:t>
      </w:r>
      <w:r w:rsidR="005D679C" w:rsidRPr="000915EA">
        <w:rPr>
          <w:rFonts w:cs="France"/>
          <w:sz w:val="20"/>
          <w:szCs w:val="20"/>
        </w:rPr>
        <w:t>í</w:t>
      </w:r>
      <w:r w:rsidR="005D679C" w:rsidRPr="000915EA">
        <w:rPr>
          <w:sz w:val="20"/>
          <w:szCs w:val="20"/>
        </w:rPr>
        <w:t xml:space="preserve"> vrstva se samolepícím spojem, s plošnou hmotností </w:t>
      </w:r>
      <w:r w:rsidR="00215641">
        <w:rPr>
          <w:sz w:val="20"/>
          <w:szCs w:val="20"/>
        </w:rPr>
        <w:t>30</w:t>
      </w:r>
      <w:r w:rsidR="005D679C" w:rsidRPr="000915EA">
        <w:rPr>
          <w:sz w:val="20"/>
          <w:szCs w:val="20"/>
        </w:rPr>
        <w:t>00g/m2</w:t>
      </w:r>
      <w:r w:rsidR="004D4F2F">
        <w:rPr>
          <w:sz w:val="20"/>
          <w:szCs w:val="20"/>
        </w:rPr>
        <w:t>.</w:t>
      </w:r>
    </w:p>
    <w:p w:rsidR="001D5776" w:rsidRPr="001D5776" w:rsidRDefault="001D5776" w:rsidP="005D679C">
      <w:pPr>
        <w:pStyle w:val="StylFrance11bZarovnatdoblokuPrvndek2cmPed"/>
        <w:ind w:left="142" w:right="0" w:firstLine="0"/>
        <w:rPr>
          <w:sz w:val="20"/>
          <w:szCs w:val="20"/>
        </w:rPr>
      </w:pPr>
      <w:r>
        <w:rPr>
          <w:sz w:val="20"/>
          <w:szCs w:val="20"/>
        </w:rPr>
        <w:t>-</w:t>
      </w:r>
      <w:r w:rsidRPr="001D5776">
        <w:rPr>
          <w:sz w:val="20"/>
          <w:szCs w:val="20"/>
        </w:rPr>
        <w:t>Zatěsn</w:t>
      </w:r>
      <w:r w:rsidRPr="001D5776">
        <w:rPr>
          <w:rFonts w:ascii="Cambria" w:hAnsi="Cambria" w:cs="Cambria"/>
          <w:sz w:val="20"/>
          <w:szCs w:val="20"/>
        </w:rPr>
        <w:t>ě</w:t>
      </w:r>
      <w:r w:rsidRPr="001D5776">
        <w:rPr>
          <w:sz w:val="20"/>
          <w:szCs w:val="20"/>
        </w:rPr>
        <w:t>ní prostupu povlakovou (plastovou) krytinou pomocí t</w:t>
      </w:r>
      <w:r w:rsidRPr="001D5776">
        <w:rPr>
          <w:rFonts w:ascii="Cambria" w:hAnsi="Cambria" w:cs="Cambria"/>
          <w:sz w:val="20"/>
          <w:szCs w:val="20"/>
        </w:rPr>
        <w:t>ě</w:t>
      </w:r>
      <w:r w:rsidR="00EF3401">
        <w:rPr>
          <w:sz w:val="20"/>
          <w:szCs w:val="20"/>
        </w:rPr>
        <w:t>snících manžet z</w:t>
      </w:r>
      <w:r w:rsidRPr="001D5776">
        <w:rPr>
          <w:sz w:val="20"/>
          <w:szCs w:val="20"/>
        </w:rPr>
        <w:t> FPO(TPO) nebo p</w:t>
      </w:r>
      <w:r w:rsidRPr="001D5776">
        <w:rPr>
          <w:rFonts w:ascii="Cambria" w:hAnsi="Cambria" w:cs="Cambria"/>
          <w:sz w:val="20"/>
          <w:szCs w:val="20"/>
        </w:rPr>
        <w:t>ř</w:t>
      </w:r>
      <w:r w:rsidRPr="001D5776">
        <w:rPr>
          <w:rFonts w:cs="France"/>
          <w:sz w:val="20"/>
          <w:szCs w:val="20"/>
        </w:rPr>
        <w:t>í</w:t>
      </w:r>
      <w:r w:rsidRPr="001D5776">
        <w:rPr>
          <w:rFonts w:ascii="Cambria" w:hAnsi="Cambria" w:cs="Cambria"/>
          <w:sz w:val="20"/>
          <w:szCs w:val="20"/>
        </w:rPr>
        <w:t>ř</w:t>
      </w:r>
      <w:r w:rsidRPr="001D5776">
        <w:rPr>
          <w:sz w:val="20"/>
          <w:szCs w:val="20"/>
        </w:rPr>
        <w:t>ezu z hydroizola</w:t>
      </w:r>
      <w:r w:rsidRPr="001D5776">
        <w:rPr>
          <w:rFonts w:ascii="Cambria" w:hAnsi="Cambria" w:cs="Cambria"/>
          <w:sz w:val="20"/>
          <w:szCs w:val="20"/>
        </w:rPr>
        <w:t>č</w:t>
      </w:r>
      <w:r w:rsidRPr="001D5776">
        <w:rPr>
          <w:sz w:val="20"/>
          <w:szCs w:val="20"/>
        </w:rPr>
        <w:t>ní fólie FPO/TPO ur</w:t>
      </w:r>
      <w:r w:rsidRPr="001D5776">
        <w:rPr>
          <w:rFonts w:ascii="Cambria" w:hAnsi="Cambria" w:cs="Cambria"/>
          <w:sz w:val="20"/>
          <w:szCs w:val="20"/>
        </w:rPr>
        <w:t>č</w:t>
      </w:r>
      <w:r w:rsidRPr="001D5776">
        <w:rPr>
          <w:sz w:val="20"/>
          <w:szCs w:val="20"/>
        </w:rPr>
        <w:t>ené k opracování detail</w:t>
      </w:r>
      <w:r w:rsidRPr="001D5776">
        <w:rPr>
          <w:rFonts w:ascii="Cambria" w:hAnsi="Cambria" w:cs="Cambria"/>
          <w:sz w:val="20"/>
          <w:szCs w:val="20"/>
        </w:rPr>
        <w:t>ů</w:t>
      </w:r>
      <w:r w:rsidR="00CE25EF">
        <w:rPr>
          <w:sz w:val="20"/>
          <w:szCs w:val="20"/>
        </w:rPr>
        <w:t>, nerezové stahovací pásky</w:t>
      </w:r>
      <w:r w:rsidRPr="001D5776">
        <w:rPr>
          <w:sz w:val="20"/>
          <w:szCs w:val="20"/>
        </w:rPr>
        <w:t xml:space="preserve"> se zámkem a polyuretanovým tmelem. </w:t>
      </w:r>
    </w:p>
    <w:p w:rsidR="002C7B1E" w:rsidRPr="00786D25" w:rsidRDefault="002C7B1E" w:rsidP="00B37C8A">
      <w:pPr>
        <w:rPr>
          <w:sz w:val="20"/>
          <w:szCs w:val="20"/>
        </w:rPr>
      </w:pPr>
    </w:p>
    <w:p w:rsidR="00AD526F" w:rsidRPr="00416578" w:rsidRDefault="00AD526F" w:rsidP="008A065F">
      <w:pPr>
        <w:pStyle w:val="Prosttext"/>
        <w:ind w:left="142"/>
        <w:jc w:val="both"/>
        <w:rPr>
          <w:rFonts w:ascii="France" w:hAnsi="France" w:cs="France"/>
          <w:sz w:val="24"/>
          <w:szCs w:val="24"/>
        </w:rPr>
      </w:pPr>
      <w:r w:rsidRPr="00416578">
        <w:rPr>
          <w:rFonts w:ascii="France" w:hAnsi="France" w:cs="France"/>
          <w:sz w:val="24"/>
          <w:szCs w:val="24"/>
        </w:rPr>
        <w:t xml:space="preserve">VYBAVENÍ DLE VYHLÁŠKY </w:t>
      </w:r>
      <w:r w:rsidRPr="00416578">
        <w:rPr>
          <w:rFonts w:ascii="Cambria" w:hAnsi="Cambria" w:cs="Cambria"/>
          <w:sz w:val="24"/>
          <w:szCs w:val="24"/>
        </w:rPr>
        <w:t>Č</w:t>
      </w:r>
      <w:r w:rsidRPr="00416578">
        <w:rPr>
          <w:rFonts w:ascii="France" w:hAnsi="France" w:cs="France"/>
          <w:sz w:val="24"/>
          <w:szCs w:val="24"/>
        </w:rPr>
        <w:t xml:space="preserve">.398/2009SB. </w:t>
      </w:r>
    </w:p>
    <w:p w:rsidR="00A671EB" w:rsidRPr="00B00A40" w:rsidRDefault="00A671EB" w:rsidP="00A671EB">
      <w:pPr>
        <w:pStyle w:val="StylFrance11bZarovnatdoblokuPrvndek2cmPed"/>
        <w:ind w:left="142" w:right="0" w:firstLine="0"/>
        <w:rPr>
          <w:sz w:val="20"/>
          <w:szCs w:val="20"/>
        </w:rPr>
      </w:pPr>
      <w:r w:rsidRPr="00B00A40">
        <w:rPr>
          <w:sz w:val="20"/>
          <w:szCs w:val="20"/>
        </w:rPr>
        <w:t xml:space="preserve">Navržená </w:t>
      </w:r>
      <w:r w:rsidR="00A742B2" w:rsidRPr="00B00A40">
        <w:rPr>
          <w:sz w:val="20"/>
          <w:szCs w:val="20"/>
        </w:rPr>
        <w:t>oprava</w:t>
      </w:r>
      <w:r w:rsidRPr="00B00A40">
        <w:rPr>
          <w:sz w:val="20"/>
          <w:szCs w:val="20"/>
        </w:rPr>
        <w:t xml:space="preserve"> </w:t>
      </w:r>
      <w:r w:rsidR="00597746">
        <w:rPr>
          <w:sz w:val="20"/>
          <w:szCs w:val="20"/>
        </w:rPr>
        <w:t>střešního plášt</w:t>
      </w:r>
      <w:r w:rsidR="00597746">
        <w:rPr>
          <w:rFonts w:ascii="Cambria" w:hAnsi="Cambria"/>
          <w:sz w:val="20"/>
          <w:szCs w:val="20"/>
        </w:rPr>
        <w:t>ě</w:t>
      </w:r>
      <w:r w:rsidRPr="00B00A40">
        <w:rPr>
          <w:sz w:val="20"/>
          <w:szCs w:val="20"/>
        </w:rPr>
        <w:t xml:space="preserve"> je navržena v souladu s vyhláškou </w:t>
      </w:r>
      <w:r w:rsidRPr="00B00A40">
        <w:rPr>
          <w:rFonts w:ascii="Cambria" w:hAnsi="Cambria" w:cs="Cambria"/>
          <w:sz w:val="20"/>
          <w:szCs w:val="20"/>
        </w:rPr>
        <w:t>č</w:t>
      </w:r>
      <w:r w:rsidRPr="00B00A40">
        <w:rPr>
          <w:sz w:val="20"/>
          <w:szCs w:val="20"/>
        </w:rPr>
        <w:t>.389/2009Sb.</w:t>
      </w:r>
    </w:p>
    <w:p w:rsidR="00A671EB" w:rsidRPr="00B00A40" w:rsidRDefault="000E14AD" w:rsidP="00A671EB">
      <w:pPr>
        <w:pStyle w:val="StylFrance11bZarovnatdoblokuPrvndek2cmPed"/>
        <w:ind w:left="142" w:right="0" w:firstLine="0"/>
        <w:rPr>
          <w:sz w:val="20"/>
          <w:szCs w:val="20"/>
        </w:rPr>
      </w:pPr>
      <w:r w:rsidRPr="00B00A40">
        <w:rPr>
          <w:sz w:val="20"/>
          <w:szCs w:val="20"/>
        </w:rPr>
        <w:t>Navrhované stavební práce spojené s opravou st</w:t>
      </w:r>
      <w:r w:rsidRPr="00B00A40">
        <w:rPr>
          <w:rFonts w:ascii="Cambria" w:hAnsi="Cambria" w:cs="Cambria"/>
          <w:sz w:val="20"/>
          <w:szCs w:val="20"/>
        </w:rPr>
        <w:t>ř</w:t>
      </w:r>
      <w:r w:rsidRPr="00B00A40">
        <w:rPr>
          <w:sz w:val="20"/>
          <w:szCs w:val="20"/>
        </w:rPr>
        <w:t>ešní konstrukce nezasahují a nem</w:t>
      </w:r>
      <w:r w:rsidRPr="00B00A40">
        <w:rPr>
          <w:rFonts w:ascii="Cambria" w:hAnsi="Cambria" w:cs="Cambria"/>
          <w:sz w:val="20"/>
          <w:szCs w:val="20"/>
        </w:rPr>
        <w:t>ě</w:t>
      </w:r>
      <w:r w:rsidRPr="00B00A40">
        <w:rPr>
          <w:sz w:val="20"/>
          <w:szCs w:val="20"/>
        </w:rPr>
        <w:t xml:space="preserve">ní stávající bezbariérové </w:t>
      </w:r>
      <w:r w:rsidRPr="00B00A40">
        <w:rPr>
          <w:rFonts w:ascii="Cambria" w:hAnsi="Cambria" w:cs="Cambria"/>
          <w:sz w:val="20"/>
          <w:szCs w:val="20"/>
        </w:rPr>
        <w:t>ř</w:t>
      </w:r>
      <w:r w:rsidRPr="00B00A40">
        <w:rPr>
          <w:sz w:val="20"/>
          <w:szCs w:val="20"/>
        </w:rPr>
        <w:t>ešení objektu.</w:t>
      </w:r>
    </w:p>
    <w:p w:rsidR="00A96464" w:rsidRDefault="00A96464" w:rsidP="00B37C8A">
      <w:pPr>
        <w:rPr>
          <w:sz w:val="16"/>
          <w:szCs w:val="16"/>
        </w:rPr>
      </w:pPr>
    </w:p>
    <w:p w:rsidR="00E621AF" w:rsidRDefault="00E621AF" w:rsidP="00B37C8A">
      <w:pPr>
        <w:rPr>
          <w:sz w:val="16"/>
          <w:szCs w:val="16"/>
        </w:rPr>
      </w:pPr>
    </w:p>
    <w:p w:rsidR="00E621AF" w:rsidRDefault="00E621AF" w:rsidP="00B37C8A">
      <w:pPr>
        <w:rPr>
          <w:sz w:val="16"/>
          <w:szCs w:val="16"/>
        </w:rPr>
      </w:pPr>
    </w:p>
    <w:p w:rsidR="00C76D43" w:rsidRPr="00B37C8A" w:rsidRDefault="00C76D43" w:rsidP="00B37C8A">
      <w:pPr>
        <w:rPr>
          <w:sz w:val="16"/>
          <w:szCs w:val="16"/>
        </w:rPr>
      </w:pPr>
    </w:p>
    <w:p w:rsidR="00A620B9" w:rsidRPr="00416578" w:rsidRDefault="00A620B9" w:rsidP="008A065F">
      <w:pPr>
        <w:pStyle w:val="Prosttext"/>
        <w:ind w:left="142"/>
        <w:jc w:val="both"/>
        <w:rPr>
          <w:rFonts w:ascii="France" w:hAnsi="France" w:cs="France"/>
          <w:sz w:val="24"/>
          <w:szCs w:val="24"/>
        </w:rPr>
      </w:pPr>
      <w:r w:rsidRPr="00416578">
        <w:rPr>
          <w:rFonts w:ascii="France" w:hAnsi="France" w:cs="France"/>
          <w:sz w:val="24"/>
          <w:szCs w:val="24"/>
        </w:rPr>
        <w:t>VN</w:t>
      </w:r>
      <w:r w:rsidRPr="00416578">
        <w:rPr>
          <w:rFonts w:ascii="Cambria" w:hAnsi="Cambria" w:cs="Cambria"/>
          <w:sz w:val="24"/>
          <w:szCs w:val="24"/>
        </w:rPr>
        <w:t>Ě</w:t>
      </w:r>
      <w:r w:rsidRPr="00416578">
        <w:rPr>
          <w:rFonts w:ascii="France" w:hAnsi="France" w:cs="France CE"/>
          <w:sz w:val="24"/>
          <w:szCs w:val="24"/>
        </w:rPr>
        <w:t>JŠÍ OMÍTKY</w:t>
      </w:r>
    </w:p>
    <w:p w:rsidR="00871D3C" w:rsidRPr="00E621AF" w:rsidRDefault="00C93854" w:rsidP="00EF093E">
      <w:pPr>
        <w:pStyle w:val="StylFrance11bZarovnatdoblokuPrvndek2cmPed"/>
        <w:ind w:left="142" w:right="0" w:firstLine="0"/>
        <w:rPr>
          <w:sz w:val="20"/>
          <w:szCs w:val="20"/>
        </w:rPr>
      </w:pPr>
      <w:r w:rsidRPr="00E621AF">
        <w:rPr>
          <w:sz w:val="20"/>
          <w:szCs w:val="20"/>
        </w:rPr>
        <w:t>Po celou dobu opravy st</w:t>
      </w:r>
      <w:r w:rsidRPr="00E621AF">
        <w:rPr>
          <w:rFonts w:cs="Cambria"/>
          <w:sz w:val="20"/>
          <w:szCs w:val="20"/>
        </w:rPr>
        <w:t>ř</w:t>
      </w:r>
      <w:r w:rsidRPr="00E621AF">
        <w:rPr>
          <w:sz w:val="20"/>
          <w:szCs w:val="20"/>
        </w:rPr>
        <w:t>ešního plášt</w:t>
      </w:r>
      <w:r w:rsidRPr="00E621AF">
        <w:rPr>
          <w:rFonts w:cs="Cambria"/>
          <w:sz w:val="20"/>
          <w:szCs w:val="20"/>
        </w:rPr>
        <w:t>ě</w:t>
      </w:r>
      <w:r w:rsidRPr="00E621AF">
        <w:rPr>
          <w:sz w:val="20"/>
          <w:szCs w:val="20"/>
        </w:rPr>
        <w:t xml:space="preserve"> chránit stávající venkovní fasádu proti poškození</w:t>
      </w:r>
      <w:r w:rsidR="00EF093E" w:rsidRPr="00E621AF">
        <w:rPr>
          <w:sz w:val="20"/>
          <w:szCs w:val="20"/>
        </w:rPr>
        <w:t xml:space="preserve">. </w:t>
      </w:r>
    </w:p>
    <w:p w:rsidR="00E621AF" w:rsidRPr="00C76D43" w:rsidRDefault="00E621AF" w:rsidP="00BA313A">
      <w:pPr>
        <w:rPr>
          <w:sz w:val="20"/>
          <w:szCs w:val="20"/>
        </w:rPr>
      </w:pPr>
    </w:p>
    <w:p w:rsidR="005275C7" w:rsidRPr="00E621AF" w:rsidRDefault="005275C7" w:rsidP="00EF093E">
      <w:pPr>
        <w:pStyle w:val="StylFrance11bZarovnatdoblokuPrvndek2cmPed"/>
        <w:ind w:left="142" w:right="0" w:firstLine="0"/>
        <w:rPr>
          <w:sz w:val="20"/>
          <w:szCs w:val="20"/>
        </w:rPr>
      </w:pPr>
      <w:r w:rsidRPr="00E621AF">
        <w:rPr>
          <w:sz w:val="20"/>
          <w:szCs w:val="20"/>
        </w:rPr>
        <w:t xml:space="preserve">Stávající fasáda </w:t>
      </w:r>
      <w:r w:rsidR="00AD6458" w:rsidRPr="00E621AF">
        <w:rPr>
          <w:sz w:val="20"/>
          <w:szCs w:val="20"/>
        </w:rPr>
        <w:t>nad st</w:t>
      </w:r>
      <w:r w:rsidR="00AD6458" w:rsidRPr="00E621AF">
        <w:rPr>
          <w:rFonts w:cs="Cambria"/>
          <w:sz w:val="20"/>
          <w:szCs w:val="20"/>
        </w:rPr>
        <w:t>ř</w:t>
      </w:r>
      <w:r w:rsidR="00AD6458" w:rsidRPr="00E621AF">
        <w:rPr>
          <w:sz w:val="20"/>
          <w:szCs w:val="20"/>
        </w:rPr>
        <w:t>ešním plášt</w:t>
      </w:r>
      <w:r w:rsidR="00AD6458" w:rsidRPr="00E621AF">
        <w:rPr>
          <w:rFonts w:cs="Cambria"/>
          <w:sz w:val="20"/>
          <w:szCs w:val="20"/>
        </w:rPr>
        <w:t>ě</w:t>
      </w:r>
      <w:r w:rsidR="00AD6458" w:rsidRPr="00E621AF">
        <w:rPr>
          <w:sz w:val="20"/>
          <w:szCs w:val="20"/>
        </w:rPr>
        <w:t xml:space="preserve">m </w:t>
      </w:r>
      <w:r w:rsidRPr="00E621AF">
        <w:rPr>
          <w:sz w:val="20"/>
          <w:szCs w:val="20"/>
        </w:rPr>
        <w:t>zateplená kontaktním zateplovacím systémem:</w:t>
      </w:r>
    </w:p>
    <w:p w:rsidR="00AD6458" w:rsidRPr="00E621AF" w:rsidRDefault="003B7E62" w:rsidP="00AD6458">
      <w:pPr>
        <w:pStyle w:val="StylFrance11bZarovnatdoblokuPrvndek2cmPed"/>
        <w:ind w:left="142" w:right="0" w:firstLine="0"/>
        <w:rPr>
          <w:sz w:val="20"/>
          <w:szCs w:val="20"/>
        </w:rPr>
      </w:pPr>
      <w:r w:rsidRPr="00E621AF">
        <w:rPr>
          <w:sz w:val="20"/>
          <w:szCs w:val="20"/>
        </w:rPr>
        <w:t>Stávající plochy omítek nad st</w:t>
      </w:r>
      <w:r w:rsidRPr="00E621AF">
        <w:rPr>
          <w:rFonts w:cs="Cambria"/>
          <w:sz w:val="20"/>
          <w:szCs w:val="20"/>
        </w:rPr>
        <w:t>ř</w:t>
      </w:r>
      <w:r w:rsidRPr="00E621AF">
        <w:rPr>
          <w:sz w:val="20"/>
          <w:szCs w:val="20"/>
        </w:rPr>
        <w:t>ešním plášt</w:t>
      </w:r>
      <w:r w:rsidRPr="00E621AF">
        <w:rPr>
          <w:rFonts w:cs="Cambria"/>
          <w:sz w:val="20"/>
          <w:szCs w:val="20"/>
        </w:rPr>
        <w:t>ě</w:t>
      </w:r>
      <w:r w:rsidRPr="00E621AF">
        <w:rPr>
          <w:sz w:val="20"/>
          <w:szCs w:val="20"/>
        </w:rPr>
        <w:t>m o</w:t>
      </w:r>
      <w:r w:rsidRPr="00E621AF">
        <w:rPr>
          <w:rFonts w:cs="Cambria"/>
          <w:sz w:val="20"/>
          <w:szCs w:val="20"/>
        </w:rPr>
        <w:t>č</w:t>
      </w:r>
      <w:r w:rsidRPr="00E621AF">
        <w:rPr>
          <w:sz w:val="20"/>
          <w:szCs w:val="20"/>
        </w:rPr>
        <w:t>istit, odmastit a p</w:t>
      </w:r>
      <w:r w:rsidR="00EF093E" w:rsidRPr="00E621AF">
        <w:rPr>
          <w:sz w:val="20"/>
          <w:szCs w:val="20"/>
        </w:rPr>
        <w:t>rovést dopln</w:t>
      </w:r>
      <w:r w:rsidR="00EF093E" w:rsidRPr="00E621AF">
        <w:rPr>
          <w:rFonts w:cs="Cambria"/>
          <w:sz w:val="20"/>
          <w:szCs w:val="20"/>
        </w:rPr>
        <w:t>ě</w:t>
      </w:r>
      <w:r w:rsidR="00EF093E" w:rsidRPr="00E621AF">
        <w:rPr>
          <w:sz w:val="20"/>
          <w:szCs w:val="20"/>
        </w:rPr>
        <w:t>ní st</w:t>
      </w:r>
      <w:r w:rsidR="00871D3C" w:rsidRPr="00E621AF">
        <w:rPr>
          <w:sz w:val="20"/>
          <w:szCs w:val="20"/>
        </w:rPr>
        <w:t>á</w:t>
      </w:r>
      <w:r w:rsidR="00EF093E" w:rsidRPr="00E621AF">
        <w:rPr>
          <w:sz w:val="20"/>
          <w:szCs w:val="20"/>
        </w:rPr>
        <w:t>vajíc</w:t>
      </w:r>
      <w:r w:rsidR="00871D3C" w:rsidRPr="00E621AF">
        <w:rPr>
          <w:sz w:val="20"/>
          <w:szCs w:val="20"/>
        </w:rPr>
        <w:t>í</w:t>
      </w:r>
      <w:r w:rsidR="00EF093E" w:rsidRPr="00E621AF">
        <w:rPr>
          <w:sz w:val="20"/>
          <w:szCs w:val="20"/>
        </w:rPr>
        <w:t xml:space="preserve"> skladby v míst</w:t>
      </w:r>
      <w:r w:rsidR="006D59E9" w:rsidRPr="00E621AF">
        <w:rPr>
          <w:rFonts w:cs="Cambria"/>
          <w:sz w:val="20"/>
          <w:szCs w:val="20"/>
        </w:rPr>
        <w:t>ě</w:t>
      </w:r>
      <w:r w:rsidR="00EF093E" w:rsidRPr="00E621AF">
        <w:rPr>
          <w:sz w:val="20"/>
          <w:szCs w:val="20"/>
        </w:rPr>
        <w:t xml:space="preserve"> </w:t>
      </w:r>
      <w:r w:rsidRPr="00E621AF">
        <w:rPr>
          <w:sz w:val="20"/>
          <w:szCs w:val="20"/>
        </w:rPr>
        <w:t>p</w:t>
      </w:r>
      <w:r w:rsidRPr="00E621AF">
        <w:rPr>
          <w:rFonts w:cs="Cambria"/>
          <w:sz w:val="20"/>
          <w:szCs w:val="20"/>
        </w:rPr>
        <w:t>ů</w:t>
      </w:r>
      <w:r w:rsidRPr="00E621AF">
        <w:rPr>
          <w:sz w:val="20"/>
          <w:szCs w:val="20"/>
        </w:rPr>
        <w:t xml:space="preserve">vodních drážek </w:t>
      </w:r>
      <w:r w:rsidR="00EF093E" w:rsidRPr="00E621AF">
        <w:rPr>
          <w:sz w:val="20"/>
          <w:szCs w:val="20"/>
        </w:rPr>
        <w:t>a v míst</w:t>
      </w:r>
      <w:r w:rsidR="00EF093E" w:rsidRPr="00E621AF">
        <w:rPr>
          <w:rFonts w:cs="Cambria"/>
          <w:sz w:val="20"/>
          <w:szCs w:val="20"/>
        </w:rPr>
        <w:t>ě</w:t>
      </w:r>
      <w:r w:rsidR="00EF093E" w:rsidRPr="00E621AF">
        <w:rPr>
          <w:sz w:val="20"/>
          <w:szCs w:val="20"/>
        </w:rPr>
        <w:t xml:space="preserve"> stavebního zásah</w:t>
      </w:r>
      <w:r w:rsidR="006D59E9" w:rsidRPr="00E621AF">
        <w:rPr>
          <w:sz w:val="20"/>
          <w:szCs w:val="20"/>
        </w:rPr>
        <w:t>u (kotvení žeb</w:t>
      </w:r>
      <w:r w:rsidR="006D59E9" w:rsidRPr="00E621AF">
        <w:rPr>
          <w:rFonts w:cs="Cambria"/>
          <w:sz w:val="20"/>
          <w:szCs w:val="20"/>
        </w:rPr>
        <w:t>ř</w:t>
      </w:r>
      <w:r w:rsidR="006D59E9" w:rsidRPr="00E621AF">
        <w:rPr>
          <w:sz w:val="20"/>
          <w:szCs w:val="20"/>
        </w:rPr>
        <w:t>íku)</w:t>
      </w:r>
      <w:r w:rsidR="005275C7" w:rsidRPr="00E621AF">
        <w:rPr>
          <w:sz w:val="20"/>
          <w:szCs w:val="20"/>
        </w:rPr>
        <w:t>.</w:t>
      </w:r>
      <w:r w:rsidRPr="00E621AF">
        <w:rPr>
          <w:sz w:val="20"/>
          <w:szCs w:val="20"/>
        </w:rPr>
        <w:t xml:space="preserve"> </w:t>
      </w:r>
      <w:r w:rsidR="00C6624C" w:rsidRPr="00E621AF">
        <w:rPr>
          <w:sz w:val="20"/>
          <w:szCs w:val="20"/>
        </w:rPr>
        <w:t>Po provedení opravy st</w:t>
      </w:r>
      <w:r w:rsidR="00C6624C" w:rsidRPr="00E621AF">
        <w:rPr>
          <w:rFonts w:cs="Cambria"/>
          <w:sz w:val="20"/>
          <w:szCs w:val="20"/>
        </w:rPr>
        <w:t>ř</w:t>
      </w:r>
      <w:r w:rsidR="00C6624C" w:rsidRPr="00E621AF">
        <w:rPr>
          <w:sz w:val="20"/>
          <w:szCs w:val="20"/>
        </w:rPr>
        <w:t>e</w:t>
      </w:r>
      <w:r w:rsidR="00C6624C" w:rsidRPr="00E621AF">
        <w:rPr>
          <w:rFonts w:cs="France"/>
          <w:sz w:val="20"/>
          <w:szCs w:val="20"/>
        </w:rPr>
        <w:t>š</w:t>
      </w:r>
      <w:r w:rsidR="00C6624C" w:rsidRPr="00E621AF">
        <w:rPr>
          <w:sz w:val="20"/>
          <w:szCs w:val="20"/>
        </w:rPr>
        <w:t>n</w:t>
      </w:r>
      <w:r w:rsidR="00C6624C" w:rsidRPr="00E621AF">
        <w:rPr>
          <w:rFonts w:cs="France"/>
          <w:sz w:val="20"/>
          <w:szCs w:val="20"/>
        </w:rPr>
        <w:t>í</w:t>
      </w:r>
      <w:r w:rsidR="00C6624C" w:rsidRPr="00E621AF">
        <w:rPr>
          <w:sz w:val="20"/>
          <w:szCs w:val="20"/>
        </w:rPr>
        <w:t>ho plášt</w:t>
      </w:r>
      <w:r w:rsidR="00C6624C" w:rsidRPr="00E621AF">
        <w:rPr>
          <w:rFonts w:cs="Cambria"/>
          <w:sz w:val="20"/>
          <w:szCs w:val="20"/>
        </w:rPr>
        <w:t>ě</w:t>
      </w:r>
      <w:r w:rsidR="00C6624C" w:rsidRPr="00E621AF">
        <w:rPr>
          <w:sz w:val="20"/>
          <w:szCs w:val="20"/>
        </w:rPr>
        <w:t xml:space="preserve"> provést </w:t>
      </w:r>
      <w:r w:rsidR="0057029C" w:rsidRPr="00E621AF">
        <w:rPr>
          <w:sz w:val="20"/>
          <w:szCs w:val="20"/>
        </w:rPr>
        <w:t>obnovení p</w:t>
      </w:r>
      <w:r w:rsidR="0057029C" w:rsidRPr="00E621AF">
        <w:rPr>
          <w:rFonts w:cs="Cambria"/>
          <w:sz w:val="20"/>
          <w:szCs w:val="20"/>
        </w:rPr>
        <w:t>ů</w:t>
      </w:r>
      <w:r w:rsidR="0057029C" w:rsidRPr="00E621AF">
        <w:rPr>
          <w:sz w:val="20"/>
          <w:szCs w:val="20"/>
        </w:rPr>
        <w:t>vodní barevnosti pomocí 2x nát</w:t>
      </w:r>
      <w:r w:rsidR="0057029C" w:rsidRPr="00E621AF">
        <w:rPr>
          <w:rFonts w:cs="Cambria"/>
          <w:sz w:val="20"/>
          <w:szCs w:val="20"/>
        </w:rPr>
        <w:t>ě</w:t>
      </w:r>
      <w:r w:rsidR="0057029C" w:rsidRPr="00E621AF">
        <w:rPr>
          <w:sz w:val="20"/>
          <w:szCs w:val="20"/>
        </w:rPr>
        <w:t xml:space="preserve">ru z </w:t>
      </w:r>
      <w:r w:rsidR="00C6624C" w:rsidRPr="00E621AF">
        <w:rPr>
          <w:sz w:val="20"/>
          <w:szCs w:val="20"/>
        </w:rPr>
        <w:t>prody</w:t>
      </w:r>
      <w:r w:rsidR="00C6624C" w:rsidRPr="00E621AF">
        <w:rPr>
          <w:rFonts w:cs="France"/>
          <w:sz w:val="20"/>
          <w:szCs w:val="20"/>
        </w:rPr>
        <w:t>š</w:t>
      </w:r>
      <w:r w:rsidR="00C6624C" w:rsidRPr="00E621AF">
        <w:rPr>
          <w:sz w:val="20"/>
          <w:szCs w:val="20"/>
        </w:rPr>
        <w:t>n</w:t>
      </w:r>
      <w:r w:rsidR="0057029C" w:rsidRPr="00E621AF">
        <w:rPr>
          <w:sz w:val="20"/>
          <w:szCs w:val="20"/>
        </w:rPr>
        <w:t>é</w:t>
      </w:r>
      <w:r w:rsidR="00C6624C" w:rsidRPr="00E621AF">
        <w:rPr>
          <w:sz w:val="20"/>
          <w:szCs w:val="20"/>
        </w:rPr>
        <w:t xml:space="preserve"> silikonov</w:t>
      </w:r>
      <w:r w:rsidR="0057029C" w:rsidRPr="00E621AF">
        <w:rPr>
          <w:sz w:val="20"/>
          <w:szCs w:val="20"/>
        </w:rPr>
        <w:t>é</w:t>
      </w:r>
      <w:r w:rsidR="00C6624C" w:rsidRPr="00E621AF">
        <w:rPr>
          <w:sz w:val="20"/>
          <w:szCs w:val="20"/>
        </w:rPr>
        <w:t xml:space="preserve"> fasádní barv</w:t>
      </w:r>
      <w:r w:rsidR="0057029C" w:rsidRPr="00E621AF">
        <w:rPr>
          <w:sz w:val="20"/>
          <w:szCs w:val="20"/>
        </w:rPr>
        <w:t>y</w:t>
      </w:r>
      <w:r w:rsidR="00C6624C" w:rsidRPr="00E621AF">
        <w:rPr>
          <w:sz w:val="20"/>
          <w:szCs w:val="20"/>
        </w:rPr>
        <w:t xml:space="preserve"> v odstínu </w:t>
      </w:r>
      <w:r w:rsidR="0057029C" w:rsidRPr="00E621AF">
        <w:rPr>
          <w:sz w:val="20"/>
          <w:szCs w:val="20"/>
        </w:rPr>
        <w:t>–</w:t>
      </w:r>
      <w:r w:rsidR="00C6624C" w:rsidRPr="00E621AF">
        <w:rPr>
          <w:sz w:val="20"/>
          <w:szCs w:val="20"/>
        </w:rPr>
        <w:t xml:space="preserve"> </w:t>
      </w:r>
      <w:r w:rsidR="0057029C" w:rsidRPr="00E621AF">
        <w:rPr>
          <w:sz w:val="20"/>
          <w:szCs w:val="20"/>
        </w:rPr>
        <w:t>lomená bílá (odstín shodný s p</w:t>
      </w:r>
      <w:r w:rsidR="0057029C" w:rsidRPr="00E621AF">
        <w:rPr>
          <w:rFonts w:cs="Cambria"/>
          <w:sz w:val="20"/>
          <w:szCs w:val="20"/>
        </w:rPr>
        <w:t>ů</w:t>
      </w:r>
      <w:r w:rsidR="0057029C" w:rsidRPr="00E621AF">
        <w:rPr>
          <w:sz w:val="20"/>
          <w:szCs w:val="20"/>
        </w:rPr>
        <w:t>vodn</w:t>
      </w:r>
      <w:r w:rsidR="0057029C" w:rsidRPr="00E621AF">
        <w:rPr>
          <w:rFonts w:cs="France"/>
          <w:sz w:val="20"/>
          <w:szCs w:val="20"/>
        </w:rPr>
        <w:t>í</w:t>
      </w:r>
      <w:r w:rsidR="0057029C" w:rsidRPr="00E621AF">
        <w:rPr>
          <w:sz w:val="20"/>
          <w:szCs w:val="20"/>
        </w:rPr>
        <w:t>m odstínem fasády).</w:t>
      </w:r>
    </w:p>
    <w:p w:rsidR="00E621AF" w:rsidRPr="00BA313A" w:rsidRDefault="00E621AF" w:rsidP="00BA313A">
      <w:pPr>
        <w:rPr>
          <w:sz w:val="16"/>
          <w:szCs w:val="16"/>
        </w:rPr>
      </w:pPr>
    </w:p>
    <w:p w:rsidR="00AD6458" w:rsidRPr="00E621AF" w:rsidRDefault="00AD6458" w:rsidP="003B7E62">
      <w:pPr>
        <w:pStyle w:val="StylFrance11bZarovnatdoblokuPrvndek2cmPed"/>
        <w:ind w:left="142" w:right="0" w:firstLine="0"/>
        <w:rPr>
          <w:sz w:val="20"/>
          <w:szCs w:val="20"/>
        </w:rPr>
      </w:pPr>
      <w:r w:rsidRPr="00E621AF">
        <w:rPr>
          <w:sz w:val="20"/>
          <w:szCs w:val="20"/>
        </w:rPr>
        <w:t>Stávající fasáda nad st</w:t>
      </w:r>
      <w:r w:rsidRPr="00E621AF">
        <w:rPr>
          <w:rFonts w:cs="Cambria"/>
          <w:sz w:val="20"/>
          <w:szCs w:val="20"/>
        </w:rPr>
        <w:t>ř</w:t>
      </w:r>
      <w:r w:rsidRPr="00E621AF">
        <w:rPr>
          <w:sz w:val="20"/>
          <w:szCs w:val="20"/>
        </w:rPr>
        <w:t>ešním plášt</w:t>
      </w:r>
      <w:r w:rsidRPr="00E621AF">
        <w:rPr>
          <w:rFonts w:cs="Cambria"/>
          <w:sz w:val="20"/>
          <w:szCs w:val="20"/>
        </w:rPr>
        <w:t>ě</w:t>
      </w:r>
      <w:r w:rsidRPr="00E621AF">
        <w:rPr>
          <w:sz w:val="20"/>
          <w:szCs w:val="20"/>
        </w:rPr>
        <w:t>m nezateplená:</w:t>
      </w:r>
    </w:p>
    <w:p w:rsidR="00C93854" w:rsidRPr="004B293E" w:rsidRDefault="00AD6458" w:rsidP="00C93854">
      <w:pPr>
        <w:pStyle w:val="StylFrance11bZarovnatdoblokuPrvndek2cmPed"/>
        <w:ind w:left="142" w:right="0" w:firstLine="0"/>
        <w:rPr>
          <w:sz w:val="20"/>
          <w:szCs w:val="20"/>
        </w:rPr>
      </w:pPr>
      <w:r w:rsidRPr="00E621AF">
        <w:rPr>
          <w:sz w:val="20"/>
          <w:szCs w:val="20"/>
        </w:rPr>
        <w:t>Provést srovnání podkladu v míst</w:t>
      </w:r>
      <w:r w:rsidRPr="00E621AF">
        <w:rPr>
          <w:rFonts w:cs="Cambria"/>
          <w:sz w:val="20"/>
          <w:szCs w:val="20"/>
        </w:rPr>
        <w:t>ě</w:t>
      </w:r>
      <w:r w:rsidRPr="00E621AF">
        <w:rPr>
          <w:sz w:val="20"/>
          <w:szCs w:val="20"/>
        </w:rPr>
        <w:t xml:space="preserve"> nového oplechování a </w:t>
      </w:r>
      <w:r w:rsidR="00E621AF">
        <w:rPr>
          <w:sz w:val="20"/>
          <w:szCs w:val="20"/>
        </w:rPr>
        <w:t>v míst</w:t>
      </w:r>
      <w:r w:rsidR="00E621AF">
        <w:rPr>
          <w:rFonts w:ascii="Times New Roman" w:hAnsi="Times New Roman"/>
          <w:sz w:val="20"/>
          <w:szCs w:val="20"/>
        </w:rPr>
        <w:t xml:space="preserve">ě </w:t>
      </w:r>
      <w:r w:rsidRPr="00E621AF">
        <w:rPr>
          <w:sz w:val="20"/>
          <w:szCs w:val="20"/>
        </w:rPr>
        <w:t>vytažení st</w:t>
      </w:r>
      <w:r w:rsidRPr="00E621AF">
        <w:rPr>
          <w:rFonts w:cs="Cambria"/>
          <w:sz w:val="20"/>
          <w:szCs w:val="20"/>
        </w:rPr>
        <w:t>ř</w:t>
      </w:r>
      <w:r w:rsidRPr="00E621AF">
        <w:rPr>
          <w:sz w:val="20"/>
          <w:szCs w:val="20"/>
        </w:rPr>
        <w:t>e</w:t>
      </w:r>
      <w:r w:rsidRPr="00E621AF">
        <w:rPr>
          <w:rFonts w:cs="France"/>
          <w:sz w:val="20"/>
          <w:szCs w:val="20"/>
        </w:rPr>
        <w:t>š</w:t>
      </w:r>
      <w:r w:rsidRPr="00E621AF">
        <w:rPr>
          <w:sz w:val="20"/>
          <w:szCs w:val="20"/>
        </w:rPr>
        <w:t>n</w:t>
      </w:r>
      <w:r w:rsidRPr="00E621AF">
        <w:rPr>
          <w:rFonts w:cs="France"/>
          <w:sz w:val="20"/>
          <w:szCs w:val="20"/>
        </w:rPr>
        <w:t>í</w:t>
      </w:r>
      <w:r w:rsidRPr="00E621AF">
        <w:rPr>
          <w:sz w:val="20"/>
          <w:szCs w:val="20"/>
        </w:rPr>
        <w:t xml:space="preserve"> f</w:t>
      </w:r>
      <w:r w:rsidRPr="00E621AF">
        <w:rPr>
          <w:rFonts w:cs="France"/>
          <w:sz w:val="20"/>
          <w:szCs w:val="20"/>
        </w:rPr>
        <w:t>ó</w:t>
      </w:r>
      <w:r w:rsidRPr="00E621AF">
        <w:rPr>
          <w:sz w:val="20"/>
          <w:szCs w:val="20"/>
        </w:rPr>
        <w:t>lie na st</w:t>
      </w:r>
      <w:r w:rsidRPr="00E621AF">
        <w:rPr>
          <w:rFonts w:cs="Cambria"/>
          <w:sz w:val="20"/>
          <w:szCs w:val="20"/>
        </w:rPr>
        <w:t>ě</w:t>
      </w:r>
      <w:r w:rsidR="005319D9">
        <w:rPr>
          <w:sz w:val="20"/>
          <w:szCs w:val="20"/>
        </w:rPr>
        <w:t>nu (</w:t>
      </w:r>
      <w:r w:rsidRPr="00E621AF">
        <w:rPr>
          <w:sz w:val="20"/>
          <w:szCs w:val="20"/>
        </w:rPr>
        <w:t>odseknou stávající profilaci a podklad srovnat hrubou jádrovou omítkou nebo st</w:t>
      </w:r>
      <w:r w:rsidRPr="00E621AF">
        <w:rPr>
          <w:rFonts w:cs="Cambria"/>
          <w:sz w:val="20"/>
          <w:szCs w:val="20"/>
        </w:rPr>
        <w:t>ě</w:t>
      </w:r>
      <w:r w:rsidRPr="00E621AF">
        <w:rPr>
          <w:sz w:val="20"/>
          <w:szCs w:val="20"/>
        </w:rPr>
        <w:t>rkovým tmelem</w:t>
      </w:r>
      <w:r w:rsidR="005319D9">
        <w:rPr>
          <w:sz w:val="20"/>
          <w:szCs w:val="20"/>
        </w:rPr>
        <w:t>)</w:t>
      </w:r>
      <w:r w:rsidRPr="00E621AF">
        <w:rPr>
          <w:sz w:val="20"/>
          <w:szCs w:val="20"/>
        </w:rPr>
        <w:t>. Stávající fasádu celoplošn</w:t>
      </w:r>
      <w:r w:rsidRPr="00E621AF">
        <w:rPr>
          <w:rFonts w:cs="Cambria"/>
          <w:sz w:val="20"/>
          <w:szCs w:val="20"/>
        </w:rPr>
        <w:t>ě</w:t>
      </w:r>
      <w:r w:rsidRPr="00E621AF">
        <w:rPr>
          <w:sz w:val="20"/>
          <w:szCs w:val="20"/>
        </w:rPr>
        <w:t xml:space="preserve"> o</w:t>
      </w:r>
      <w:r w:rsidRPr="00E621AF">
        <w:rPr>
          <w:rFonts w:cs="Cambria"/>
          <w:sz w:val="20"/>
          <w:szCs w:val="20"/>
        </w:rPr>
        <w:t>č</w:t>
      </w:r>
      <w:r w:rsidRPr="00E621AF">
        <w:rPr>
          <w:sz w:val="20"/>
          <w:szCs w:val="20"/>
        </w:rPr>
        <w:t xml:space="preserve">istit </w:t>
      </w:r>
      <w:r w:rsidR="00C93854" w:rsidRPr="00E621AF">
        <w:rPr>
          <w:sz w:val="20"/>
          <w:szCs w:val="20"/>
        </w:rPr>
        <w:t>stla</w:t>
      </w:r>
      <w:r w:rsidR="00C93854" w:rsidRPr="00E621AF">
        <w:rPr>
          <w:rFonts w:cs="Cambria"/>
          <w:sz w:val="20"/>
          <w:szCs w:val="20"/>
        </w:rPr>
        <w:t>č</w:t>
      </w:r>
      <w:r w:rsidR="00C93854" w:rsidRPr="00E621AF">
        <w:rPr>
          <w:sz w:val="20"/>
          <w:szCs w:val="20"/>
        </w:rPr>
        <w:t>en</w:t>
      </w:r>
      <w:r w:rsidR="00C93854" w:rsidRPr="00E621AF">
        <w:rPr>
          <w:rFonts w:cs="France"/>
          <w:sz w:val="20"/>
          <w:szCs w:val="20"/>
        </w:rPr>
        <w:t>ý</w:t>
      </w:r>
      <w:r w:rsidR="00C93854" w:rsidRPr="00E621AF">
        <w:rPr>
          <w:sz w:val="20"/>
          <w:szCs w:val="20"/>
        </w:rPr>
        <w:t>m vzduchem (nutno dodr</w:t>
      </w:r>
      <w:r w:rsidR="00C93854" w:rsidRPr="00E621AF">
        <w:rPr>
          <w:rFonts w:cs="France"/>
          <w:sz w:val="20"/>
          <w:szCs w:val="20"/>
        </w:rPr>
        <w:t>ž</w:t>
      </w:r>
      <w:r w:rsidR="00C93854" w:rsidRPr="00E621AF">
        <w:rPr>
          <w:sz w:val="20"/>
          <w:szCs w:val="20"/>
        </w:rPr>
        <w:t>et po</w:t>
      </w:r>
      <w:r w:rsidR="00C93854" w:rsidRPr="00E621AF">
        <w:rPr>
          <w:rFonts w:cs="France"/>
          <w:sz w:val="20"/>
          <w:szCs w:val="20"/>
        </w:rPr>
        <w:t>ž</w:t>
      </w:r>
      <w:r w:rsidR="00C93854" w:rsidRPr="00E621AF">
        <w:rPr>
          <w:sz w:val="20"/>
          <w:szCs w:val="20"/>
        </w:rPr>
        <w:t>adavky na podklad stanoven</w:t>
      </w:r>
      <w:r w:rsidR="00C93854" w:rsidRPr="00E621AF">
        <w:rPr>
          <w:rFonts w:cs="France"/>
          <w:sz w:val="20"/>
          <w:szCs w:val="20"/>
        </w:rPr>
        <w:t>é</w:t>
      </w:r>
      <w:r w:rsidR="00C93854" w:rsidRPr="00E621AF">
        <w:rPr>
          <w:sz w:val="20"/>
          <w:szCs w:val="20"/>
        </w:rPr>
        <w:t xml:space="preserve"> v</w:t>
      </w:r>
      <w:r w:rsidR="00C93854" w:rsidRPr="00E621AF">
        <w:rPr>
          <w:rFonts w:cs="France"/>
          <w:sz w:val="20"/>
          <w:szCs w:val="20"/>
        </w:rPr>
        <w:t>ý</w:t>
      </w:r>
      <w:r w:rsidR="00C93854" w:rsidRPr="00E621AF">
        <w:rPr>
          <w:sz w:val="20"/>
          <w:szCs w:val="20"/>
        </w:rPr>
        <w:t>robcem omítek). Dopln</w:t>
      </w:r>
      <w:r w:rsidR="00C93854" w:rsidRPr="00E621AF">
        <w:rPr>
          <w:rFonts w:cs="Cambria"/>
          <w:sz w:val="20"/>
          <w:szCs w:val="20"/>
        </w:rPr>
        <w:t>ě</w:t>
      </w:r>
      <w:r w:rsidR="00C93854" w:rsidRPr="00E621AF">
        <w:rPr>
          <w:sz w:val="20"/>
          <w:szCs w:val="20"/>
        </w:rPr>
        <w:t>n</w:t>
      </w:r>
      <w:r w:rsidR="00C93854" w:rsidRPr="00E621AF">
        <w:rPr>
          <w:rFonts w:cs="France"/>
          <w:sz w:val="20"/>
          <w:szCs w:val="20"/>
        </w:rPr>
        <w:t>í</w:t>
      </w:r>
      <w:r w:rsidR="00C93854" w:rsidRPr="00E621AF">
        <w:rPr>
          <w:sz w:val="20"/>
          <w:szCs w:val="20"/>
        </w:rPr>
        <w:t xml:space="preserve"> hrub</w:t>
      </w:r>
      <w:r w:rsidR="00C93854" w:rsidRPr="00E621AF">
        <w:rPr>
          <w:rFonts w:cs="France"/>
          <w:sz w:val="20"/>
          <w:szCs w:val="20"/>
        </w:rPr>
        <w:t>é</w:t>
      </w:r>
      <w:r w:rsidR="00C93854" w:rsidRPr="00E621AF">
        <w:rPr>
          <w:sz w:val="20"/>
          <w:szCs w:val="20"/>
        </w:rPr>
        <w:t xml:space="preserve"> om</w:t>
      </w:r>
      <w:r w:rsidR="00C93854" w:rsidRPr="00E621AF">
        <w:rPr>
          <w:rFonts w:cs="France"/>
          <w:sz w:val="20"/>
          <w:szCs w:val="20"/>
        </w:rPr>
        <w:t>í</w:t>
      </w:r>
      <w:r w:rsidR="00C93854" w:rsidRPr="00E621AF">
        <w:rPr>
          <w:sz w:val="20"/>
          <w:szCs w:val="20"/>
        </w:rPr>
        <w:t>tky prov</w:t>
      </w:r>
      <w:r w:rsidR="00C93854" w:rsidRPr="00E621AF">
        <w:rPr>
          <w:rFonts w:cs="France"/>
          <w:sz w:val="20"/>
          <w:szCs w:val="20"/>
        </w:rPr>
        <w:t>é</w:t>
      </w:r>
      <w:r w:rsidR="00C93854" w:rsidRPr="00E621AF">
        <w:rPr>
          <w:sz w:val="20"/>
          <w:szCs w:val="20"/>
        </w:rPr>
        <w:t>st pomoc</w:t>
      </w:r>
      <w:r w:rsidR="00C93854" w:rsidRPr="00E621AF">
        <w:rPr>
          <w:rFonts w:cs="France"/>
          <w:sz w:val="20"/>
          <w:szCs w:val="20"/>
        </w:rPr>
        <w:t>í</w:t>
      </w:r>
      <w:r w:rsidR="00C93854" w:rsidRPr="00E621AF">
        <w:rPr>
          <w:sz w:val="20"/>
          <w:szCs w:val="20"/>
        </w:rPr>
        <w:t xml:space="preserve"> difuzn</w:t>
      </w:r>
      <w:r w:rsidR="00C93854" w:rsidRPr="00E621AF">
        <w:rPr>
          <w:rFonts w:cs="Cambria"/>
          <w:sz w:val="20"/>
          <w:szCs w:val="20"/>
        </w:rPr>
        <w:t>ě</w:t>
      </w:r>
      <w:r w:rsidR="00C93854" w:rsidRPr="00E621AF">
        <w:rPr>
          <w:sz w:val="20"/>
          <w:szCs w:val="20"/>
        </w:rPr>
        <w:t xml:space="preserve"> otev</w:t>
      </w:r>
      <w:r w:rsidR="00C93854" w:rsidRPr="00E621AF">
        <w:rPr>
          <w:rFonts w:cs="Cambria"/>
          <w:sz w:val="20"/>
          <w:szCs w:val="20"/>
        </w:rPr>
        <w:t>ř</w:t>
      </w:r>
      <w:r w:rsidR="00C93854" w:rsidRPr="00E621AF">
        <w:rPr>
          <w:sz w:val="20"/>
          <w:szCs w:val="20"/>
        </w:rPr>
        <w:t>en</w:t>
      </w:r>
      <w:r w:rsidR="00C93854" w:rsidRPr="00E621AF">
        <w:rPr>
          <w:rFonts w:cs="France"/>
          <w:sz w:val="20"/>
          <w:szCs w:val="20"/>
        </w:rPr>
        <w:t>é</w:t>
      </w:r>
      <w:r w:rsidR="00C93854" w:rsidRPr="00E621AF">
        <w:rPr>
          <w:sz w:val="20"/>
          <w:szCs w:val="20"/>
        </w:rPr>
        <w:t xml:space="preserve"> v</w:t>
      </w:r>
      <w:r w:rsidR="00C93854" w:rsidRPr="00E621AF">
        <w:rPr>
          <w:rFonts w:cs="France"/>
          <w:sz w:val="20"/>
          <w:szCs w:val="20"/>
        </w:rPr>
        <w:t>á</w:t>
      </w:r>
      <w:r w:rsidR="00C93854" w:rsidRPr="00E621AF">
        <w:rPr>
          <w:sz w:val="20"/>
          <w:szCs w:val="20"/>
        </w:rPr>
        <w:t>penn</w:t>
      </w:r>
      <w:r w:rsidR="00C93854" w:rsidRPr="00E621AF">
        <w:rPr>
          <w:rFonts w:cs="France"/>
          <w:sz w:val="20"/>
          <w:szCs w:val="20"/>
        </w:rPr>
        <w:t>é</w:t>
      </w:r>
      <w:r w:rsidR="00C93854" w:rsidRPr="00E621AF">
        <w:rPr>
          <w:sz w:val="20"/>
          <w:szCs w:val="20"/>
        </w:rPr>
        <w:t xml:space="preserve"> om</w:t>
      </w:r>
      <w:r w:rsidR="00C93854" w:rsidRPr="00E621AF">
        <w:rPr>
          <w:rFonts w:cs="France"/>
          <w:sz w:val="20"/>
          <w:szCs w:val="20"/>
        </w:rPr>
        <w:t>í</w:t>
      </w:r>
      <w:r w:rsidR="00C93854" w:rsidRPr="00E621AF">
        <w:rPr>
          <w:sz w:val="20"/>
          <w:szCs w:val="20"/>
        </w:rPr>
        <w:t xml:space="preserve">tky s </w:t>
      </w:r>
      <w:proofErr w:type="spellStart"/>
      <w:r w:rsidR="00C93854" w:rsidRPr="00E621AF">
        <w:rPr>
          <w:sz w:val="20"/>
          <w:szCs w:val="20"/>
        </w:rPr>
        <w:t>trassem</w:t>
      </w:r>
      <w:proofErr w:type="spellEnd"/>
      <w:r w:rsidR="00C93854" w:rsidRPr="00E621AF">
        <w:rPr>
          <w:sz w:val="20"/>
          <w:szCs w:val="20"/>
        </w:rPr>
        <w:t xml:space="preserve"> zrno 0-4mm (restaur</w:t>
      </w:r>
      <w:r w:rsidR="00C93854" w:rsidRPr="00E621AF">
        <w:rPr>
          <w:rFonts w:cs="France"/>
          <w:sz w:val="20"/>
          <w:szCs w:val="20"/>
        </w:rPr>
        <w:t>á</w:t>
      </w:r>
      <w:r w:rsidR="00C93854" w:rsidRPr="00E621AF">
        <w:rPr>
          <w:sz w:val="20"/>
          <w:szCs w:val="20"/>
        </w:rPr>
        <w:t>torsk</w:t>
      </w:r>
      <w:r w:rsidR="00C93854" w:rsidRPr="00E621AF">
        <w:rPr>
          <w:rFonts w:cs="France"/>
          <w:sz w:val="20"/>
          <w:szCs w:val="20"/>
        </w:rPr>
        <w:t>á</w:t>
      </w:r>
      <w:r w:rsidR="00C93854" w:rsidRPr="00E621AF">
        <w:rPr>
          <w:sz w:val="20"/>
          <w:szCs w:val="20"/>
        </w:rPr>
        <w:t xml:space="preserve"> j</w:t>
      </w:r>
      <w:r w:rsidR="00C93854" w:rsidRPr="00E621AF">
        <w:rPr>
          <w:rFonts w:cs="France"/>
          <w:sz w:val="20"/>
          <w:szCs w:val="20"/>
        </w:rPr>
        <w:t>á</w:t>
      </w:r>
      <w:r w:rsidR="00C93854" w:rsidRPr="00E621AF">
        <w:rPr>
          <w:sz w:val="20"/>
          <w:szCs w:val="20"/>
        </w:rPr>
        <w:t>drov</w:t>
      </w:r>
      <w:r w:rsidR="00C93854" w:rsidRPr="00E621AF">
        <w:rPr>
          <w:rFonts w:cs="France"/>
          <w:sz w:val="20"/>
          <w:szCs w:val="20"/>
        </w:rPr>
        <w:t>á</w:t>
      </w:r>
      <w:r w:rsidR="00C93854" w:rsidRPr="00E621AF">
        <w:rPr>
          <w:sz w:val="20"/>
          <w:szCs w:val="20"/>
        </w:rPr>
        <w:t xml:space="preserve"> om</w:t>
      </w:r>
      <w:r w:rsidR="00C93854" w:rsidRPr="00E621AF">
        <w:rPr>
          <w:rFonts w:cs="France"/>
          <w:sz w:val="20"/>
          <w:szCs w:val="20"/>
        </w:rPr>
        <w:t>í</w:t>
      </w:r>
      <w:r w:rsidR="00C93854" w:rsidRPr="00E621AF">
        <w:rPr>
          <w:sz w:val="20"/>
          <w:szCs w:val="20"/>
        </w:rPr>
        <w:t>tka k om</w:t>
      </w:r>
      <w:r w:rsidR="00C93854" w:rsidRPr="00E621AF">
        <w:rPr>
          <w:rFonts w:cs="France"/>
          <w:sz w:val="20"/>
          <w:szCs w:val="20"/>
        </w:rPr>
        <w:t>í</w:t>
      </w:r>
      <w:r w:rsidR="00C93854" w:rsidRPr="00E621AF">
        <w:rPr>
          <w:sz w:val="20"/>
          <w:szCs w:val="20"/>
        </w:rPr>
        <w:t>t</w:t>
      </w:r>
      <w:r w:rsidR="00C93854" w:rsidRPr="00E621AF">
        <w:rPr>
          <w:rFonts w:cs="France"/>
          <w:sz w:val="20"/>
          <w:szCs w:val="20"/>
        </w:rPr>
        <w:t>á</w:t>
      </w:r>
      <w:r w:rsidR="00C93854" w:rsidRPr="00E621AF">
        <w:rPr>
          <w:sz w:val="20"/>
          <w:szCs w:val="20"/>
        </w:rPr>
        <w:t>n</w:t>
      </w:r>
      <w:r w:rsidR="00C93854" w:rsidRPr="00E621AF">
        <w:rPr>
          <w:rFonts w:cs="France"/>
          <w:sz w:val="20"/>
          <w:szCs w:val="20"/>
        </w:rPr>
        <w:t>í</w:t>
      </w:r>
      <w:r w:rsidR="00C93854" w:rsidRPr="00E621AF">
        <w:rPr>
          <w:sz w:val="20"/>
          <w:szCs w:val="20"/>
        </w:rPr>
        <w:t xml:space="preserve"> ploch ve vn</w:t>
      </w:r>
      <w:r w:rsidR="00C93854" w:rsidRPr="00E621AF">
        <w:rPr>
          <w:rFonts w:cs="Cambria"/>
          <w:sz w:val="20"/>
          <w:szCs w:val="20"/>
        </w:rPr>
        <w:t>ě</w:t>
      </w:r>
      <w:r w:rsidR="00C93854" w:rsidRPr="00E621AF">
        <w:rPr>
          <w:sz w:val="20"/>
          <w:szCs w:val="20"/>
        </w:rPr>
        <w:t>j</w:t>
      </w:r>
      <w:r w:rsidR="00C93854" w:rsidRPr="00E621AF">
        <w:rPr>
          <w:rFonts w:cs="France"/>
          <w:sz w:val="20"/>
          <w:szCs w:val="20"/>
        </w:rPr>
        <w:t>ší</w:t>
      </w:r>
      <w:r w:rsidR="00C93854" w:rsidRPr="00E621AF">
        <w:rPr>
          <w:sz w:val="20"/>
          <w:szCs w:val="20"/>
        </w:rPr>
        <w:t>m prost</w:t>
      </w:r>
      <w:r w:rsidR="00C93854" w:rsidRPr="00E621AF">
        <w:rPr>
          <w:rFonts w:cs="Cambria"/>
          <w:sz w:val="20"/>
          <w:szCs w:val="20"/>
        </w:rPr>
        <w:t>ř</w:t>
      </w:r>
      <w:r w:rsidR="00C93854" w:rsidRPr="00E621AF">
        <w:rPr>
          <w:sz w:val="20"/>
          <w:szCs w:val="20"/>
        </w:rPr>
        <w:t>ed</w:t>
      </w:r>
      <w:r w:rsidR="00C93854" w:rsidRPr="00E621AF">
        <w:rPr>
          <w:rFonts w:cs="France"/>
          <w:sz w:val="20"/>
          <w:szCs w:val="20"/>
        </w:rPr>
        <w:t>í</w:t>
      </w:r>
      <w:r w:rsidR="00C93854" w:rsidRPr="00E621AF">
        <w:rPr>
          <w:sz w:val="20"/>
          <w:szCs w:val="20"/>
        </w:rPr>
        <w:t xml:space="preserve">). </w:t>
      </w:r>
      <w:r w:rsidRPr="00E621AF">
        <w:rPr>
          <w:sz w:val="20"/>
          <w:szCs w:val="20"/>
        </w:rPr>
        <w:t>Prov</w:t>
      </w:r>
      <w:r w:rsidRPr="00E621AF">
        <w:rPr>
          <w:rFonts w:cs="Cambria"/>
          <w:sz w:val="20"/>
          <w:szCs w:val="20"/>
        </w:rPr>
        <w:t>ěř</w:t>
      </w:r>
      <w:r w:rsidRPr="00E621AF">
        <w:rPr>
          <w:sz w:val="20"/>
          <w:szCs w:val="20"/>
        </w:rPr>
        <w:t xml:space="preserve">it </w:t>
      </w:r>
      <w:r w:rsidRPr="00E621AF">
        <w:rPr>
          <w:rFonts w:cs="France"/>
          <w:sz w:val="20"/>
          <w:szCs w:val="20"/>
        </w:rPr>
        <w:t>š</w:t>
      </w:r>
      <w:r w:rsidRPr="00E621AF">
        <w:rPr>
          <w:sz w:val="20"/>
          <w:szCs w:val="20"/>
        </w:rPr>
        <w:t>tukov</w:t>
      </w:r>
      <w:r w:rsidRPr="00E621AF">
        <w:rPr>
          <w:rFonts w:cs="France"/>
          <w:sz w:val="20"/>
          <w:szCs w:val="20"/>
        </w:rPr>
        <w:t>é</w:t>
      </w:r>
      <w:r w:rsidRPr="00E621AF">
        <w:rPr>
          <w:sz w:val="20"/>
          <w:szCs w:val="20"/>
        </w:rPr>
        <w:t xml:space="preserve"> prvky, po</w:t>
      </w:r>
      <w:r w:rsidRPr="00E621AF">
        <w:rPr>
          <w:rFonts w:cs="France"/>
          <w:sz w:val="20"/>
          <w:szCs w:val="20"/>
        </w:rPr>
        <w:t>š</w:t>
      </w:r>
      <w:r w:rsidRPr="00E621AF">
        <w:rPr>
          <w:sz w:val="20"/>
          <w:szCs w:val="20"/>
        </w:rPr>
        <w:t>kozen</w:t>
      </w:r>
      <w:r w:rsidRPr="00E621AF">
        <w:rPr>
          <w:rFonts w:cs="France"/>
          <w:sz w:val="20"/>
          <w:szCs w:val="20"/>
        </w:rPr>
        <w:t>á</w:t>
      </w:r>
      <w:r w:rsidRPr="00E621AF">
        <w:rPr>
          <w:sz w:val="20"/>
          <w:szCs w:val="20"/>
        </w:rPr>
        <w:t xml:space="preserve"> m</w:t>
      </w:r>
      <w:r w:rsidRPr="00E621AF">
        <w:rPr>
          <w:rFonts w:cs="France"/>
          <w:sz w:val="20"/>
          <w:szCs w:val="20"/>
        </w:rPr>
        <w:t>í</w:t>
      </w:r>
      <w:r w:rsidRPr="00E621AF">
        <w:rPr>
          <w:sz w:val="20"/>
          <w:szCs w:val="20"/>
        </w:rPr>
        <w:t>sta nebo chyb</w:t>
      </w:r>
      <w:r w:rsidRPr="00E621AF">
        <w:rPr>
          <w:rFonts w:cs="Cambria"/>
          <w:sz w:val="20"/>
          <w:szCs w:val="20"/>
        </w:rPr>
        <w:t>ě</w:t>
      </w:r>
      <w:r w:rsidRPr="00E621AF">
        <w:rPr>
          <w:sz w:val="20"/>
          <w:szCs w:val="20"/>
        </w:rPr>
        <w:t>j</w:t>
      </w:r>
      <w:r w:rsidRPr="00E621AF">
        <w:rPr>
          <w:rFonts w:cs="France"/>
          <w:sz w:val="20"/>
          <w:szCs w:val="20"/>
        </w:rPr>
        <w:t>í</w:t>
      </w:r>
      <w:r w:rsidRPr="00E621AF">
        <w:rPr>
          <w:sz w:val="20"/>
          <w:szCs w:val="20"/>
        </w:rPr>
        <w:t>c</w:t>
      </w:r>
      <w:r w:rsidRPr="00E621AF">
        <w:rPr>
          <w:rFonts w:cs="France"/>
          <w:sz w:val="20"/>
          <w:szCs w:val="20"/>
        </w:rPr>
        <w:t>í</w:t>
      </w:r>
      <w:r w:rsidRPr="00E621AF">
        <w:rPr>
          <w:sz w:val="20"/>
          <w:szCs w:val="20"/>
        </w:rPr>
        <w:t xml:space="preserve"> prvky analogicky doplnit nebo nahradit kopiemi pomocí vápenné restaurátorské malty s rýnským </w:t>
      </w:r>
      <w:proofErr w:type="spellStart"/>
      <w:r w:rsidRPr="00E621AF">
        <w:rPr>
          <w:sz w:val="20"/>
          <w:szCs w:val="20"/>
        </w:rPr>
        <w:t>trassem</w:t>
      </w:r>
      <w:proofErr w:type="spellEnd"/>
      <w:r w:rsidRPr="00E621AF">
        <w:rPr>
          <w:sz w:val="20"/>
          <w:szCs w:val="20"/>
        </w:rPr>
        <w:t xml:space="preserve">. </w:t>
      </w:r>
      <w:r w:rsidR="00C93854" w:rsidRPr="004B293E">
        <w:rPr>
          <w:sz w:val="20"/>
          <w:szCs w:val="20"/>
        </w:rPr>
        <w:t>Celoplošn</w:t>
      </w:r>
      <w:r w:rsidR="00C93854" w:rsidRPr="004B293E">
        <w:rPr>
          <w:rFonts w:cs="Cambria"/>
          <w:sz w:val="20"/>
          <w:szCs w:val="20"/>
        </w:rPr>
        <w:t>ě</w:t>
      </w:r>
      <w:r w:rsidR="00C93854" w:rsidRPr="004B293E">
        <w:rPr>
          <w:sz w:val="20"/>
          <w:szCs w:val="20"/>
        </w:rPr>
        <w:t xml:space="preserve"> prov</w:t>
      </w:r>
      <w:r w:rsidR="00C93854" w:rsidRPr="004B293E">
        <w:rPr>
          <w:rFonts w:cs="France"/>
          <w:sz w:val="20"/>
          <w:szCs w:val="20"/>
        </w:rPr>
        <w:t>é</w:t>
      </w:r>
      <w:r w:rsidR="00C93854" w:rsidRPr="004B293E">
        <w:rPr>
          <w:sz w:val="20"/>
          <w:szCs w:val="20"/>
        </w:rPr>
        <w:t>st ol</w:t>
      </w:r>
      <w:r w:rsidR="00C93854" w:rsidRPr="004B293E">
        <w:rPr>
          <w:rFonts w:cs="France"/>
          <w:sz w:val="20"/>
          <w:szCs w:val="20"/>
        </w:rPr>
        <w:t>í</w:t>
      </w:r>
      <w:r w:rsidR="00C93854" w:rsidRPr="004B293E">
        <w:rPr>
          <w:rFonts w:cs="Cambria"/>
          <w:sz w:val="20"/>
          <w:szCs w:val="20"/>
        </w:rPr>
        <w:t>č</w:t>
      </w:r>
      <w:r w:rsidR="00C93854" w:rsidRPr="004B293E">
        <w:rPr>
          <w:sz w:val="20"/>
          <w:szCs w:val="20"/>
        </w:rPr>
        <w:t>en</w:t>
      </w:r>
      <w:r w:rsidR="00C93854" w:rsidRPr="004B293E">
        <w:rPr>
          <w:rFonts w:cs="France"/>
          <w:sz w:val="20"/>
          <w:szCs w:val="20"/>
        </w:rPr>
        <w:t>í</w:t>
      </w:r>
      <w:r w:rsidR="00C93854" w:rsidRPr="004B293E">
        <w:rPr>
          <w:sz w:val="20"/>
          <w:szCs w:val="20"/>
        </w:rPr>
        <w:t xml:space="preserve"> </w:t>
      </w:r>
      <w:r w:rsidR="004B293E" w:rsidRPr="004B293E">
        <w:rPr>
          <w:sz w:val="20"/>
          <w:szCs w:val="20"/>
        </w:rPr>
        <w:t>č</w:t>
      </w:r>
      <w:r w:rsidR="00FD0241">
        <w:rPr>
          <w:sz w:val="20"/>
          <w:szCs w:val="20"/>
        </w:rPr>
        <w:t>á</w:t>
      </w:r>
      <w:r w:rsidR="004B293E" w:rsidRPr="004B293E">
        <w:rPr>
          <w:sz w:val="20"/>
          <w:szCs w:val="20"/>
        </w:rPr>
        <w:t xml:space="preserve">sti fasády nad střešním pláštěm </w:t>
      </w:r>
      <w:r w:rsidR="00C93854" w:rsidRPr="004B293E">
        <w:rPr>
          <w:sz w:val="20"/>
          <w:szCs w:val="20"/>
        </w:rPr>
        <w:t>prody</w:t>
      </w:r>
      <w:r w:rsidR="00C93854" w:rsidRPr="004B293E">
        <w:rPr>
          <w:rFonts w:cs="France"/>
          <w:sz w:val="20"/>
          <w:szCs w:val="20"/>
        </w:rPr>
        <w:t>š</w:t>
      </w:r>
      <w:r w:rsidR="00C93854" w:rsidRPr="004B293E">
        <w:rPr>
          <w:sz w:val="20"/>
          <w:szCs w:val="20"/>
        </w:rPr>
        <w:t xml:space="preserve">nou silikonovou fasádní barvou v odstínu </w:t>
      </w:r>
      <w:r w:rsidRPr="004B293E">
        <w:rPr>
          <w:sz w:val="20"/>
          <w:szCs w:val="20"/>
        </w:rPr>
        <w:t>–</w:t>
      </w:r>
      <w:r w:rsidR="00C93854" w:rsidRPr="004B293E">
        <w:rPr>
          <w:sz w:val="20"/>
          <w:szCs w:val="20"/>
        </w:rPr>
        <w:t xml:space="preserve"> </w:t>
      </w:r>
      <w:r w:rsidRPr="004B293E">
        <w:rPr>
          <w:sz w:val="20"/>
          <w:szCs w:val="20"/>
        </w:rPr>
        <w:t>lomená bílá (odstín shodný s p</w:t>
      </w:r>
      <w:r w:rsidRPr="004B293E">
        <w:rPr>
          <w:rFonts w:cs="Cambria"/>
          <w:sz w:val="20"/>
          <w:szCs w:val="20"/>
        </w:rPr>
        <w:t>ů</w:t>
      </w:r>
      <w:r w:rsidRPr="004B293E">
        <w:rPr>
          <w:sz w:val="20"/>
          <w:szCs w:val="20"/>
        </w:rPr>
        <w:t>vodn</w:t>
      </w:r>
      <w:r w:rsidRPr="004B293E">
        <w:rPr>
          <w:rFonts w:cs="France"/>
          <w:sz w:val="20"/>
          <w:szCs w:val="20"/>
        </w:rPr>
        <w:t>í</w:t>
      </w:r>
      <w:r w:rsidRPr="004B293E">
        <w:rPr>
          <w:sz w:val="20"/>
          <w:szCs w:val="20"/>
        </w:rPr>
        <w:t>m odstínem na fasád</w:t>
      </w:r>
      <w:r w:rsidRPr="004B293E">
        <w:rPr>
          <w:rFonts w:cs="Cambria"/>
          <w:sz w:val="20"/>
          <w:szCs w:val="20"/>
        </w:rPr>
        <w:t>ě</w:t>
      </w:r>
      <w:r w:rsidRPr="004B293E">
        <w:rPr>
          <w:sz w:val="20"/>
          <w:szCs w:val="20"/>
        </w:rPr>
        <w:t>)</w:t>
      </w:r>
      <w:r w:rsidR="00C93854" w:rsidRPr="004B293E">
        <w:rPr>
          <w:sz w:val="20"/>
          <w:szCs w:val="20"/>
        </w:rPr>
        <w:t>, p</w:t>
      </w:r>
      <w:r w:rsidR="00C93854" w:rsidRPr="004B293E">
        <w:rPr>
          <w:rFonts w:cs="Cambria"/>
          <w:sz w:val="20"/>
          <w:szCs w:val="20"/>
        </w:rPr>
        <w:t>ř</w:t>
      </w:r>
      <w:r w:rsidR="00C93854" w:rsidRPr="004B293E">
        <w:rPr>
          <w:sz w:val="20"/>
          <w:szCs w:val="20"/>
        </w:rPr>
        <w:t>esn</w:t>
      </w:r>
      <w:r w:rsidR="00C93854" w:rsidRPr="004B293E">
        <w:rPr>
          <w:rFonts w:cs="France"/>
          <w:sz w:val="20"/>
          <w:szCs w:val="20"/>
        </w:rPr>
        <w:t>ý</w:t>
      </w:r>
      <w:r w:rsidR="00C93854" w:rsidRPr="004B293E">
        <w:rPr>
          <w:sz w:val="20"/>
          <w:szCs w:val="20"/>
        </w:rPr>
        <w:t xml:space="preserve"> odst</w:t>
      </w:r>
      <w:r w:rsidR="00C93854" w:rsidRPr="004B293E">
        <w:rPr>
          <w:rFonts w:cs="France"/>
          <w:sz w:val="20"/>
          <w:szCs w:val="20"/>
        </w:rPr>
        <w:t>í</w:t>
      </w:r>
      <w:r w:rsidR="00C93854" w:rsidRPr="004B293E">
        <w:rPr>
          <w:sz w:val="20"/>
          <w:szCs w:val="20"/>
        </w:rPr>
        <w:t>n bude odsouhlasen na vzorc</w:t>
      </w:r>
      <w:r w:rsidR="00C93854" w:rsidRPr="004B293E">
        <w:rPr>
          <w:rFonts w:cs="France"/>
          <w:sz w:val="20"/>
          <w:szCs w:val="20"/>
        </w:rPr>
        <w:t>í</w:t>
      </w:r>
      <w:r w:rsidR="00C93854" w:rsidRPr="004B293E">
        <w:rPr>
          <w:sz w:val="20"/>
          <w:szCs w:val="20"/>
        </w:rPr>
        <w:t>ch na fas</w:t>
      </w:r>
      <w:r w:rsidR="00C93854" w:rsidRPr="004B293E">
        <w:rPr>
          <w:rFonts w:cs="France"/>
          <w:sz w:val="20"/>
          <w:szCs w:val="20"/>
        </w:rPr>
        <w:t>á</w:t>
      </w:r>
      <w:r w:rsidR="00C93854" w:rsidRPr="004B293E">
        <w:rPr>
          <w:sz w:val="20"/>
          <w:szCs w:val="20"/>
        </w:rPr>
        <w:t>d</w:t>
      </w:r>
      <w:r w:rsidR="00C93854" w:rsidRPr="004B293E">
        <w:rPr>
          <w:rFonts w:cs="Cambria"/>
          <w:sz w:val="20"/>
          <w:szCs w:val="20"/>
        </w:rPr>
        <w:t>ě</w:t>
      </w:r>
      <w:r w:rsidR="00C93854" w:rsidRPr="004B293E">
        <w:rPr>
          <w:sz w:val="20"/>
          <w:szCs w:val="20"/>
        </w:rPr>
        <w:t>. P</w:t>
      </w:r>
      <w:r w:rsidR="00C93854" w:rsidRPr="004B293E">
        <w:rPr>
          <w:rFonts w:cs="Cambria"/>
          <w:sz w:val="20"/>
          <w:szCs w:val="20"/>
        </w:rPr>
        <w:t>ř</w:t>
      </w:r>
      <w:r w:rsidR="00C93854" w:rsidRPr="004B293E">
        <w:rPr>
          <w:sz w:val="20"/>
          <w:szCs w:val="20"/>
        </w:rPr>
        <w:t>i prov</w:t>
      </w:r>
      <w:r w:rsidR="00C93854" w:rsidRPr="004B293E">
        <w:rPr>
          <w:rFonts w:cs="France"/>
          <w:sz w:val="20"/>
          <w:szCs w:val="20"/>
        </w:rPr>
        <w:t>á</w:t>
      </w:r>
      <w:r w:rsidR="00C93854" w:rsidRPr="004B293E">
        <w:rPr>
          <w:sz w:val="20"/>
          <w:szCs w:val="20"/>
        </w:rPr>
        <w:t>d</w:t>
      </w:r>
      <w:r w:rsidR="00C93854" w:rsidRPr="004B293E">
        <w:rPr>
          <w:rFonts w:cs="Cambria"/>
          <w:sz w:val="20"/>
          <w:szCs w:val="20"/>
        </w:rPr>
        <w:t>ě</w:t>
      </w:r>
      <w:r w:rsidR="00C93854" w:rsidRPr="004B293E">
        <w:rPr>
          <w:sz w:val="20"/>
          <w:szCs w:val="20"/>
        </w:rPr>
        <w:t>n</w:t>
      </w:r>
      <w:r w:rsidR="00C93854" w:rsidRPr="004B293E">
        <w:rPr>
          <w:rFonts w:cs="France"/>
          <w:sz w:val="20"/>
          <w:szCs w:val="20"/>
        </w:rPr>
        <w:t>í</w:t>
      </w:r>
      <w:r w:rsidR="00C93854" w:rsidRPr="004B293E">
        <w:rPr>
          <w:sz w:val="20"/>
          <w:szCs w:val="20"/>
        </w:rPr>
        <w:t xml:space="preserve"> opravy fas</w:t>
      </w:r>
      <w:r w:rsidR="00C93854" w:rsidRPr="004B293E">
        <w:rPr>
          <w:rFonts w:cs="France"/>
          <w:sz w:val="20"/>
          <w:szCs w:val="20"/>
        </w:rPr>
        <w:t>á</w:t>
      </w:r>
      <w:r w:rsidR="00C93854" w:rsidRPr="004B293E">
        <w:rPr>
          <w:sz w:val="20"/>
          <w:szCs w:val="20"/>
        </w:rPr>
        <w:t>dy dodr</w:t>
      </w:r>
      <w:r w:rsidR="00C93854" w:rsidRPr="004B293E">
        <w:rPr>
          <w:rFonts w:cs="France"/>
          <w:sz w:val="20"/>
          <w:szCs w:val="20"/>
        </w:rPr>
        <w:t>ž</w:t>
      </w:r>
      <w:r w:rsidR="00C93854" w:rsidRPr="004B293E">
        <w:rPr>
          <w:sz w:val="20"/>
          <w:szCs w:val="20"/>
        </w:rPr>
        <w:t>et technologii prov</w:t>
      </w:r>
      <w:r w:rsidR="00C93854" w:rsidRPr="004B293E">
        <w:rPr>
          <w:rFonts w:cs="France"/>
          <w:sz w:val="20"/>
          <w:szCs w:val="20"/>
        </w:rPr>
        <w:t>á</w:t>
      </w:r>
      <w:r w:rsidR="00C93854" w:rsidRPr="004B293E">
        <w:rPr>
          <w:sz w:val="20"/>
          <w:szCs w:val="20"/>
        </w:rPr>
        <w:t>d</w:t>
      </w:r>
      <w:r w:rsidR="00C93854" w:rsidRPr="004B293E">
        <w:rPr>
          <w:rFonts w:cs="Cambria"/>
          <w:sz w:val="20"/>
          <w:szCs w:val="20"/>
        </w:rPr>
        <w:t>ě</w:t>
      </w:r>
      <w:r w:rsidR="00C93854" w:rsidRPr="004B293E">
        <w:rPr>
          <w:sz w:val="20"/>
          <w:szCs w:val="20"/>
        </w:rPr>
        <w:t>n</w:t>
      </w:r>
      <w:r w:rsidR="00C93854" w:rsidRPr="004B293E">
        <w:rPr>
          <w:rFonts w:cs="France"/>
          <w:sz w:val="20"/>
          <w:szCs w:val="20"/>
        </w:rPr>
        <w:t>í</w:t>
      </w:r>
      <w:r w:rsidR="00C93854" w:rsidRPr="004B293E">
        <w:rPr>
          <w:sz w:val="20"/>
          <w:szCs w:val="20"/>
        </w:rPr>
        <w:t xml:space="preserve"> p</w:t>
      </w:r>
      <w:r w:rsidR="00C93854" w:rsidRPr="004B293E">
        <w:rPr>
          <w:rFonts w:cs="Cambria"/>
          <w:sz w:val="20"/>
          <w:szCs w:val="20"/>
        </w:rPr>
        <w:t>ř</w:t>
      </w:r>
      <w:r w:rsidR="00C93854" w:rsidRPr="004B293E">
        <w:rPr>
          <w:sz w:val="20"/>
          <w:szCs w:val="20"/>
        </w:rPr>
        <w:t>edepsanou projektantem a výrobcem použitých materiál</w:t>
      </w:r>
      <w:r w:rsidR="00C93854" w:rsidRPr="004B293E">
        <w:rPr>
          <w:rFonts w:cs="Cambria"/>
          <w:sz w:val="20"/>
          <w:szCs w:val="20"/>
        </w:rPr>
        <w:t>ů</w:t>
      </w:r>
      <w:r w:rsidR="00C93854" w:rsidRPr="004B293E">
        <w:rPr>
          <w:sz w:val="20"/>
          <w:szCs w:val="20"/>
        </w:rPr>
        <w:t>.</w:t>
      </w:r>
    </w:p>
    <w:p w:rsidR="00C93854" w:rsidRPr="00C76D43" w:rsidRDefault="00C93854" w:rsidP="00A00B68">
      <w:pPr>
        <w:rPr>
          <w:sz w:val="20"/>
          <w:szCs w:val="20"/>
        </w:rPr>
      </w:pPr>
    </w:p>
    <w:p w:rsidR="00EF7F71" w:rsidRDefault="00A620B9" w:rsidP="00EF7F71">
      <w:pPr>
        <w:pStyle w:val="Prosttext"/>
        <w:ind w:left="142"/>
        <w:jc w:val="both"/>
        <w:rPr>
          <w:rFonts w:ascii="France" w:hAnsi="France" w:cs="France CE"/>
          <w:sz w:val="24"/>
          <w:szCs w:val="24"/>
        </w:rPr>
      </w:pPr>
      <w:r w:rsidRPr="00416578">
        <w:rPr>
          <w:rFonts w:ascii="France" w:hAnsi="France" w:cs="France"/>
          <w:sz w:val="24"/>
          <w:szCs w:val="24"/>
        </w:rPr>
        <w:t>VNIT</w:t>
      </w:r>
      <w:r w:rsidRPr="00416578">
        <w:rPr>
          <w:rFonts w:ascii="Cambria" w:hAnsi="Cambria" w:cs="Cambria"/>
          <w:sz w:val="24"/>
          <w:szCs w:val="24"/>
        </w:rPr>
        <w:t>Ř</w:t>
      </w:r>
      <w:r w:rsidRPr="00416578">
        <w:rPr>
          <w:rFonts w:ascii="France" w:hAnsi="France" w:cs="France CE"/>
          <w:sz w:val="24"/>
          <w:szCs w:val="24"/>
        </w:rPr>
        <w:t>NÍ OMÍTKY</w:t>
      </w:r>
    </w:p>
    <w:p w:rsidR="009364D3" w:rsidRPr="004B293E" w:rsidRDefault="00572668" w:rsidP="00B560BB">
      <w:pPr>
        <w:pStyle w:val="StylFrance11bZarovnatdoblokuPrvndek2cmPed"/>
        <w:ind w:left="142" w:right="0" w:firstLine="0"/>
        <w:rPr>
          <w:sz w:val="20"/>
          <w:szCs w:val="20"/>
        </w:rPr>
      </w:pPr>
      <w:r w:rsidRPr="004B293E">
        <w:rPr>
          <w:sz w:val="20"/>
          <w:szCs w:val="20"/>
        </w:rPr>
        <w:t>Nové omítky pouze na stavebně dotčených plochách, vápenné štukové, plstí hlazené.</w:t>
      </w:r>
    </w:p>
    <w:p w:rsidR="00B560BB" w:rsidRPr="00C76D43" w:rsidRDefault="00B560BB" w:rsidP="00353E32">
      <w:pPr>
        <w:rPr>
          <w:sz w:val="20"/>
          <w:szCs w:val="20"/>
        </w:rPr>
      </w:pPr>
    </w:p>
    <w:p w:rsidR="00A620B9" w:rsidRPr="00416578" w:rsidRDefault="00A620B9" w:rsidP="008A065F">
      <w:pPr>
        <w:pStyle w:val="Prosttext"/>
        <w:ind w:left="142"/>
        <w:jc w:val="both"/>
        <w:rPr>
          <w:rFonts w:ascii="France" w:hAnsi="France" w:cs="France"/>
        </w:rPr>
      </w:pPr>
      <w:r w:rsidRPr="00416578">
        <w:rPr>
          <w:rFonts w:ascii="France" w:hAnsi="France" w:cs="France"/>
          <w:sz w:val="24"/>
          <w:szCs w:val="24"/>
        </w:rPr>
        <w:t>OBKLADY</w:t>
      </w:r>
      <w:r w:rsidRPr="00416578">
        <w:rPr>
          <w:rFonts w:ascii="France" w:hAnsi="France" w:cs="France"/>
        </w:rPr>
        <w:t xml:space="preserve"> </w:t>
      </w:r>
    </w:p>
    <w:p w:rsidR="00D356AD" w:rsidRPr="00C438E5" w:rsidRDefault="009036A3" w:rsidP="008A065F">
      <w:pPr>
        <w:pStyle w:val="StylFrance11bZarovnatdoblokuPrvndek2cmPed"/>
        <w:ind w:left="142" w:right="0" w:firstLine="0"/>
        <w:rPr>
          <w:sz w:val="20"/>
          <w:szCs w:val="20"/>
        </w:rPr>
      </w:pPr>
      <w:r w:rsidRPr="00C438E5">
        <w:rPr>
          <w:sz w:val="20"/>
          <w:szCs w:val="20"/>
        </w:rPr>
        <w:t>Nenavrhují se</w:t>
      </w:r>
      <w:r w:rsidR="004F09F9" w:rsidRPr="00C438E5">
        <w:rPr>
          <w:sz w:val="20"/>
          <w:szCs w:val="20"/>
        </w:rPr>
        <w:t>.</w:t>
      </w:r>
      <w:r w:rsidR="00694744" w:rsidRPr="00C438E5">
        <w:rPr>
          <w:sz w:val="20"/>
          <w:szCs w:val="20"/>
        </w:rPr>
        <w:t xml:space="preserve"> </w:t>
      </w:r>
    </w:p>
    <w:p w:rsidR="00A96464" w:rsidRPr="00C76D43" w:rsidRDefault="00A96464" w:rsidP="00353E32">
      <w:pPr>
        <w:rPr>
          <w:sz w:val="20"/>
          <w:szCs w:val="20"/>
        </w:rPr>
      </w:pPr>
    </w:p>
    <w:p w:rsidR="00A620B9" w:rsidRPr="00416578" w:rsidRDefault="00A620B9" w:rsidP="008A065F">
      <w:pPr>
        <w:pStyle w:val="Prosttext"/>
        <w:ind w:left="142"/>
        <w:jc w:val="both"/>
        <w:rPr>
          <w:rFonts w:ascii="France" w:hAnsi="France" w:cs="France CE"/>
          <w:sz w:val="24"/>
          <w:szCs w:val="24"/>
        </w:rPr>
      </w:pPr>
      <w:r w:rsidRPr="00416578">
        <w:rPr>
          <w:rFonts w:ascii="France" w:hAnsi="France" w:cs="France CE"/>
          <w:sz w:val="24"/>
          <w:szCs w:val="24"/>
        </w:rPr>
        <w:t>PODLAHOVÉ KONSTRUKCE</w:t>
      </w:r>
    </w:p>
    <w:p w:rsidR="00797AC5" w:rsidRPr="0088275B" w:rsidRDefault="001A7CE3" w:rsidP="00797AC5">
      <w:pPr>
        <w:pStyle w:val="StylFrance11bZarovnatdoblokuPrvndek2cmPed"/>
        <w:ind w:left="142" w:right="0" w:firstLine="0"/>
      </w:pPr>
      <w:r w:rsidRPr="0088275B">
        <w:rPr>
          <w:sz w:val="20"/>
          <w:szCs w:val="20"/>
        </w:rPr>
        <w:t>Pro revizi stávajících přístupných částí krovu bude provedena oprava stávajících d</w:t>
      </w:r>
      <w:r w:rsidRPr="0088275B">
        <w:rPr>
          <w:rFonts w:ascii="Cambria" w:hAnsi="Cambria" w:cs="Cambria"/>
          <w:sz w:val="20"/>
          <w:szCs w:val="20"/>
        </w:rPr>
        <w:t>ř</w:t>
      </w:r>
      <w:r w:rsidRPr="0088275B">
        <w:rPr>
          <w:sz w:val="20"/>
          <w:szCs w:val="20"/>
        </w:rPr>
        <w:t>ev</w:t>
      </w:r>
      <w:r w:rsidRPr="0088275B">
        <w:rPr>
          <w:rFonts w:ascii="Cambria" w:hAnsi="Cambria" w:cs="Cambria"/>
          <w:sz w:val="20"/>
          <w:szCs w:val="20"/>
        </w:rPr>
        <w:t>ě</w:t>
      </w:r>
      <w:r w:rsidRPr="0088275B">
        <w:rPr>
          <w:sz w:val="20"/>
          <w:szCs w:val="20"/>
        </w:rPr>
        <w:t>n</w:t>
      </w:r>
      <w:r w:rsidRPr="0088275B">
        <w:rPr>
          <w:rFonts w:cs="France"/>
          <w:sz w:val="20"/>
          <w:szCs w:val="20"/>
        </w:rPr>
        <w:t>ý</w:t>
      </w:r>
      <w:r w:rsidRPr="0088275B">
        <w:rPr>
          <w:sz w:val="20"/>
          <w:szCs w:val="20"/>
        </w:rPr>
        <w:t xml:space="preserve">ch revizních lávek. </w:t>
      </w:r>
      <w:r w:rsidR="0088275B" w:rsidRPr="0088275B">
        <w:rPr>
          <w:sz w:val="20"/>
          <w:szCs w:val="20"/>
        </w:rPr>
        <w:t>Stávající podlaha v míst</w:t>
      </w:r>
      <w:r w:rsidR="0088275B" w:rsidRPr="0088275B">
        <w:rPr>
          <w:rFonts w:ascii="Cambria" w:hAnsi="Cambria" w:cs="Cambria"/>
          <w:sz w:val="20"/>
          <w:szCs w:val="20"/>
        </w:rPr>
        <w:t>ě</w:t>
      </w:r>
      <w:r w:rsidR="0088275B" w:rsidRPr="0088275B">
        <w:rPr>
          <w:sz w:val="20"/>
          <w:szCs w:val="20"/>
        </w:rPr>
        <w:t xml:space="preserve"> krovu po demontáži (vým</w:t>
      </w:r>
      <w:r w:rsidR="0088275B">
        <w:rPr>
          <w:rFonts w:ascii="Cambria" w:hAnsi="Cambria"/>
          <w:sz w:val="20"/>
          <w:szCs w:val="20"/>
        </w:rPr>
        <w:t>ě</w:t>
      </w:r>
      <w:r w:rsidR="0088275B" w:rsidRPr="0088275B">
        <w:rPr>
          <w:sz w:val="20"/>
          <w:szCs w:val="20"/>
        </w:rPr>
        <w:t>n</w:t>
      </w:r>
      <w:r w:rsidR="0088275B" w:rsidRPr="0088275B">
        <w:rPr>
          <w:rFonts w:ascii="Cambria" w:hAnsi="Cambria" w:cs="Cambria"/>
          <w:sz w:val="20"/>
          <w:szCs w:val="20"/>
        </w:rPr>
        <w:t>ě</w:t>
      </w:r>
      <w:r w:rsidR="0088275B" w:rsidRPr="0088275B">
        <w:rPr>
          <w:sz w:val="20"/>
          <w:szCs w:val="20"/>
        </w:rPr>
        <w:t>) naru</w:t>
      </w:r>
      <w:r w:rsidR="0088275B" w:rsidRPr="0088275B">
        <w:rPr>
          <w:rFonts w:cs="France"/>
          <w:sz w:val="20"/>
          <w:szCs w:val="20"/>
        </w:rPr>
        <w:t>š</w:t>
      </w:r>
      <w:r w:rsidR="0088275B" w:rsidRPr="0088275B">
        <w:rPr>
          <w:sz w:val="20"/>
          <w:szCs w:val="20"/>
        </w:rPr>
        <w:t>en</w:t>
      </w:r>
      <w:r w:rsidR="0088275B" w:rsidRPr="0088275B">
        <w:rPr>
          <w:rFonts w:cs="France"/>
          <w:sz w:val="20"/>
          <w:szCs w:val="20"/>
        </w:rPr>
        <w:t>é</w:t>
      </w:r>
      <w:r w:rsidR="0088275B" w:rsidRPr="0088275B">
        <w:rPr>
          <w:sz w:val="20"/>
          <w:szCs w:val="20"/>
        </w:rPr>
        <w:t xml:space="preserve"> tepeln</w:t>
      </w:r>
      <w:r w:rsidR="0088275B" w:rsidRPr="0088275B">
        <w:rPr>
          <w:rFonts w:cs="France"/>
          <w:sz w:val="20"/>
          <w:szCs w:val="20"/>
        </w:rPr>
        <w:t>é</w:t>
      </w:r>
      <w:r w:rsidR="0088275B" w:rsidRPr="0088275B">
        <w:rPr>
          <w:sz w:val="20"/>
          <w:szCs w:val="20"/>
        </w:rPr>
        <w:t xml:space="preserve"> izolace bude v místech zate</w:t>
      </w:r>
      <w:r w:rsidR="0088275B" w:rsidRPr="0088275B">
        <w:rPr>
          <w:rFonts w:ascii="Cambria" w:hAnsi="Cambria" w:cs="Cambria"/>
          <w:sz w:val="20"/>
          <w:szCs w:val="20"/>
        </w:rPr>
        <w:t>č</w:t>
      </w:r>
      <w:r w:rsidR="0088275B" w:rsidRPr="0088275B">
        <w:rPr>
          <w:sz w:val="20"/>
          <w:szCs w:val="20"/>
        </w:rPr>
        <w:t>en</w:t>
      </w:r>
      <w:r w:rsidR="0088275B" w:rsidRPr="0088275B">
        <w:rPr>
          <w:rFonts w:cs="France"/>
          <w:sz w:val="20"/>
          <w:szCs w:val="20"/>
        </w:rPr>
        <w:t>í</w:t>
      </w:r>
      <w:r w:rsidR="0088275B" w:rsidRPr="0088275B">
        <w:rPr>
          <w:sz w:val="20"/>
          <w:szCs w:val="20"/>
        </w:rPr>
        <w:t xml:space="preserve"> vysušena</w:t>
      </w:r>
      <w:r w:rsidR="00512949" w:rsidRPr="0088275B">
        <w:rPr>
          <w:sz w:val="20"/>
          <w:szCs w:val="20"/>
        </w:rPr>
        <w:t>.</w:t>
      </w:r>
    </w:p>
    <w:p w:rsidR="00BF16E9" w:rsidRPr="00C76D43" w:rsidRDefault="00BF16E9" w:rsidP="00A00B68">
      <w:pPr>
        <w:rPr>
          <w:sz w:val="20"/>
          <w:szCs w:val="20"/>
        </w:rPr>
      </w:pPr>
    </w:p>
    <w:p w:rsidR="00A620B9" w:rsidRPr="00416578" w:rsidRDefault="00A620B9" w:rsidP="008A065F">
      <w:pPr>
        <w:pStyle w:val="Prosttext"/>
        <w:ind w:left="142"/>
        <w:jc w:val="both"/>
        <w:rPr>
          <w:rFonts w:ascii="France" w:hAnsi="France" w:cs="France CE"/>
          <w:color w:val="000000"/>
          <w:sz w:val="22"/>
          <w:szCs w:val="22"/>
        </w:rPr>
      </w:pPr>
      <w:r w:rsidRPr="00416578">
        <w:rPr>
          <w:rFonts w:ascii="France" w:hAnsi="France" w:cs="France CE"/>
          <w:color w:val="000000"/>
          <w:sz w:val="22"/>
          <w:szCs w:val="22"/>
        </w:rPr>
        <w:t>PRÁCE LEŠENÁ</w:t>
      </w:r>
      <w:r w:rsidRPr="00416578">
        <w:rPr>
          <w:rFonts w:ascii="Cambria" w:hAnsi="Cambria" w:cs="Cambria"/>
          <w:color w:val="000000"/>
          <w:sz w:val="22"/>
          <w:szCs w:val="22"/>
        </w:rPr>
        <w:t>Ř</w:t>
      </w:r>
      <w:r w:rsidRPr="00416578">
        <w:rPr>
          <w:rFonts w:ascii="France" w:hAnsi="France" w:cs="France CE"/>
          <w:color w:val="000000"/>
          <w:sz w:val="22"/>
          <w:szCs w:val="22"/>
        </w:rPr>
        <w:t>SKÉ</w:t>
      </w:r>
    </w:p>
    <w:p w:rsidR="006A2F6B" w:rsidRDefault="006A2F6B" w:rsidP="006A2F6B">
      <w:pPr>
        <w:pStyle w:val="StylFrance11bZarovnatdoblokuPrvndek2cmPed"/>
        <w:numPr>
          <w:ilvl w:val="0"/>
          <w:numId w:val="25"/>
        </w:numPr>
        <w:rPr>
          <w:sz w:val="20"/>
          <w:szCs w:val="20"/>
        </w:rPr>
      </w:pPr>
      <w:r w:rsidRPr="00587202">
        <w:rPr>
          <w:sz w:val="20"/>
          <w:szCs w:val="20"/>
        </w:rPr>
        <w:t>venkovní lešení trubkové fasádní</w:t>
      </w:r>
    </w:p>
    <w:p w:rsidR="006A2F6B" w:rsidRPr="008A3F63" w:rsidRDefault="006A2F6B" w:rsidP="006A2F6B">
      <w:pPr>
        <w:pStyle w:val="StylFrance11bZarovnatdoblokuPrvndek2cmPed"/>
        <w:numPr>
          <w:ilvl w:val="0"/>
          <w:numId w:val="25"/>
        </w:numPr>
        <w:rPr>
          <w:sz w:val="20"/>
          <w:szCs w:val="20"/>
        </w:rPr>
      </w:pPr>
      <w:r w:rsidRPr="008A3F63">
        <w:rPr>
          <w:sz w:val="20"/>
          <w:szCs w:val="20"/>
        </w:rPr>
        <w:t>venkovní lešení konzolové fasádní</w:t>
      </w:r>
    </w:p>
    <w:p w:rsidR="006A2F6B" w:rsidRPr="00587202" w:rsidRDefault="006A2F6B" w:rsidP="006A2F6B">
      <w:pPr>
        <w:pStyle w:val="StylFrance11bZarovnatdoblokuPrvndek2cmPed"/>
        <w:numPr>
          <w:ilvl w:val="0"/>
          <w:numId w:val="25"/>
        </w:numPr>
        <w:rPr>
          <w:sz w:val="20"/>
          <w:szCs w:val="20"/>
        </w:rPr>
      </w:pPr>
      <w:r w:rsidRPr="00587202">
        <w:rPr>
          <w:sz w:val="20"/>
          <w:szCs w:val="20"/>
        </w:rPr>
        <w:t>plošinový výtah</w:t>
      </w:r>
    </w:p>
    <w:p w:rsidR="006A2F6B" w:rsidRPr="00587202" w:rsidRDefault="006A2F6B" w:rsidP="006A2F6B">
      <w:pPr>
        <w:pStyle w:val="StylFrance11bZarovnatdoblokuPrvndek2cmPed"/>
        <w:numPr>
          <w:ilvl w:val="0"/>
          <w:numId w:val="25"/>
        </w:numPr>
        <w:rPr>
          <w:sz w:val="20"/>
          <w:szCs w:val="20"/>
        </w:rPr>
      </w:pPr>
      <w:r w:rsidRPr="00587202">
        <w:rPr>
          <w:sz w:val="20"/>
          <w:szCs w:val="20"/>
        </w:rPr>
        <w:t>ochranné lešení proti pádu p</w:t>
      </w:r>
      <w:r w:rsidRPr="00587202">
        <w:rPr>
          <w:rFonts w:ascii="Cambria" w:hAnsi="Cambria" w:cs="Cambria"/>
          <w:sz w:val="20"/>
          <w:szCs w:val="20"/>
        </w:rPr>
        <w:t>ř</w:t>
      </w:r>
      <w:r w:rsidRPr="00587202">
        <w:rPr>
          <w:sz w:val="20"/>
          <w:szCs w:val="20"/>
        </w:rPr>
        <w:t>edm</w:t>
      </w:r>
      <w:r w:rsidRPr="00587202">
        <w:rPr>
          <w:rFonts w:ascii="Cambria" w:hAnsi="Cambria" w:cs="Cambria"/>
          <w:sz w:val="20"/>
          <w:szCs w:val="20"/>
        </w:rPr>
        <w:t>ě</w:t>
      </w:r>
      <w:r w:rsidRPr="00587202">
        <w:rPr>
          <w:sz w:val="20"/>
          <w:szCs w:val="20"/>
        </w:rPr>
        <w:t>t</w:t>
      </w:r>
      <w:r w:rsidRPr="00587202">
        <w:rPr>
          <w:rFonts w:ascii="Cambria" w:hAnsi="Cambria" w:cs="Cambria"/>
          <w:sz w:val="20"/>
          <w:szCs w:val="20"/>
        </w:rPr>
        <w:t>ů</w:t>
      </w:r>
      <w:r w:rsidRPr="00587202">
        <w:rPr>
          <w:sz w:val="20"/>
          <w:szCs w:val="20"/>
        </w:rPr>
        <w:t xml:space="preserve"> z v</w:t>
      </w:r>
      <w:r w:rsidRPr="00587202">
        <w:rPr>
          <w:rFonts w:cs="France"/>
          <w:sz w:val="20"/>
          <w:szCs w:val="20"/>
        </w:rPr>
        <w:t>ýš</w:t>
      </w:r>
      <w:r w:rsidRPr="00587202">
        <w:rPr>
          <w:sz w:val="20"/>
          <w:szCs w:val="20"/>
        </w:rPr>
        <w:t>ky</w:t>
      </w:r>
    </w:p>
    <w:p w:rsidR="00D4058B" w:rsidRPr="006A2F6B" w:rsidRDefault="0098006E" w:rsidP="006A2F6B">
      <w:pPr>
        <w:pStyle w:val="StylFrance11bZarovnatdoblokuPrvndek2cmPed"/>
        <w:numPr>
          <w:ilvl w:val="0"/>
          <w:numId w:val="25"/>
        </w:numPr>
        <w:rPr>
          <w:sz w:val="20"/>
          <w:szCs w:val="20"/>
        </w:rPr>
      </w:pPr>
      <w:r w:rsidRPr="00E3601E">
        <w:rPr>
          <w:sz w:val="20"/>
          <w:szCs w:val="20"/>
        </w:rPr>
        <w:t>p</w:t>
      </w:r>
      <w:r>
        <w:rPr>
          <w:sz w:val="20"/>
          <w:szCs w:val="20"/>
        </w:rPr>
        <w:t xml:space="preserve">ro dopravu materiálu na střechu, odstranění expanzní nádoby a demontáž/montáž vikýře </w:t>
      </w:r>
      <w:r w:rsidRPr="00E3601E">
        <w:rPr>
          <w:sz w:val="20"/>
          <w:szCs w:val="20"/>
        </w:rPr>
        <w:t>je uva</w:t>
      </w:r>
      <w:r w:rsidRPr="00E3601E">
        <w:rPr>
          <w:rFonts w:cs="France"/>
          <w:sz w:val="20"/>
          <w:szCs w:val="20"/>
        </w:rPr>
        <w:t>ž</w:t>
      </w:r>
      <w:r w:rsidRPr="00E3601E">
        <w:rPr>
          <w:sz w:val="20"/>
          <w:szCs w:val="20"/>
        </w:rPr>
        <w:t>ov</w:t>
      </w:r>
      <w:r w:rsidRPr="00E3601E">
        <w:rPr>
          <w:rFonts w:cs="France"/>
          <w:sz w:val="20"/>
          <w:szCs w:val="20"/>
        </w:rPr>
        <w:t>á</w:t>
      </w:r>
      <w:r w:rsidRPr="00E3601E">
        <w:rPr>
          <w:sz w:val="20"/>
          <w:szCs w:val="20"/>
        </w:rPr>
        <w:t>n automobilov</w:t>
      </w:r>
      <w:r w:rsidRPr="00E3601E">
        <w:rPr>
          <w:rFonts w:cs="France"/>
          <w:sz w:val="20"/>
          <w:szCs w:val="20"/>
        </w:rPr>
        <w:t>ý</w:t>
      </w:r>
      <w:r w:rsidRPr="00E3601E">
        <w:rPr>
          <w:sz w:val="20"/>
          <w:szCs w:val="20"/>
        </w:rPr>
        <w:t xml:space="preserve"> je</w:t>
      </w:r>
      <w:r w:rsidRPr="00E3601E">
        <w:rPr>
          <w:rFonts w:cs="Cambria"/>
          <w:sz w:val="20"/>
          <w:szCs w:val="20"/>
        </w:rPr>
        <w:t>ř</w:t>
      </w:r>
      <w:r w:rsidRPr="00E3601E">
        <w:rPr>
          <w:rFonts w:cs="France"/>
          <w:sz w:val="20"/>
          <w:szCs w:val="20"/>
        </w:rPr>
        <w:t>á</w:t>
      </w:r>
      <w:r w:rsidRPr="00E3601E">
        <w:rPr>
          <w:sz w:val="20"/>
          <w:szCs w:val="20"/>
        </w:rPr>
        <w:t>b</w:t>
      </w:r>
      <w:r w:rsidR="005E05BB" w:rsidRPr="006A2F6B">
        <w:rPr>
          <w:rFonts w:cs="France CE"/>
          <w:szCs w:val="22"/>
        </w:rPr>
        <w:t>.</w:t>
      </w:r>
    </w:p>
    <w:p w:rsidR="00DB5BF7" w:rsidRPr="00C76D43" w:rsidRDefault="00DB5BF7" w:rsidP="00BA313A">
      <w:pPr>
        <w:pStyle w:val="Prosttext"/>
        <w:rPr>
          <w:rFonts w:ascii="France" w:hAnsi="France" w:cs="France CE"/>
        </w:rPr>
      </w:pPr>
    </w:p>
    <w:p w:rsidR="00A620B9" w:rsidRPr="00416578" w:rsidRDefault="00A620B9" w:rsidP="008A065F">
      <w:pPr>
        <w:pStyle w:val="Prosttext"/>
        <w:ind w:left="142"/>
        <w:jc w:val="both"/>
        <w:rPr>
          <w:rFonts w:ascii="France" w:hAnsi="France" w:cs="France CE"/>
          <w:color w:val="000000"/>
          <w:sz w:val="24"/>
          <w:szCs w:val="24"/>
        </w:rPr>
      </w:pPr>
      <w:r w:rsidRPr="00416578">
        <w:rPr>
          <w:rFonts w:ascii="France" w:hAnsi="France" w:cs="France CE"/>
          <w:color w:val="000000"/>
          <w:sz w:val="24"/>
          <w:szCs w:val="24"/>
        </w:rPr>
        <w:t xml:space="preserve">IZOLACE TEPELNÉ </w:t>
      </w:r>
    </w:p>
    <w:p w:rsidR="00442D08" w:rsidRPr="009A772D" w:rsidRDefault="00A7396D" w:rsidP="00442D08">
      <w:pPr>
        <w:pStyle w:val="StylFrance11bZarovnatdoblokuPrvndek2cmPed"/>
        <w:ind w:left="142" w:right="0" w:firstLine="0"/>
        <w:rPr>
          <w:color w:val="000000"/>
          <w:sz w:val="20"/>
          <w:szCs w:val="20"/>
          <w:u w:val="single"/>
        </w:rPr>
      </w:pPr>
      <w:r w:rsidRPr="009A772D">
        <w:rPr>
          <w:color w:val="000000"/>
          <w:sz w:val="20"/>
          <w:szCs w:val="20"/>
          <w:u w:val="single"/>
        </w:rPr>
        <w:t>S</w:t>
      </w:r>
      <w:r w:rsidR="00AD4E7D" w:rsidRPr="009A772D">
        <w:rPr>
          <w:color w:val="000000"/>
          <w:sz w:val="20"/>
          <w:szCs w:val="20"/>
          <w:u w:val="single"/>
        </w:rPr>
        <w:t>távající tepeln</w:t>
      </w:r>
      <w:r w:rsidR="00442D08" w:rsidRPr="009A772D">
        <w:rPr>
          <w:color w:val="000000"/>
          <w:sz w:val="20"/>
          <w:szCs w:val="20"/>
          <w:u w:val="single"/>
        </w:rPr>
        <w:t>á</w:t>
      </w:r>
      <w:r w:rsidR="00AD4E7D" w:rsidRPr="009A772D">
        <w:rPr>
          <w:color w:val="000000"/>
          <w:sz w:val="20"/>
          <w:szCs w:val="20"/>
          <w:u w:val="single"/>
        </w:rPr>
        <w:t xml:space="preserve"> izolac</w:t>
      </w:r>
      <w:r w:rsidR="002F716A">
        <w:rPr>
          <w:color w:val="000000"/>
          <w:sz w:val="20"/>
          <w:szCs w:val="20"/>
          <w:u w:val="single"/>
        </w:rPr>
        <w:t>e</w:t>
      </w:r>
      <w:r w:rsidR="00AD4E7D" w:rsidRPr="009A772D">
        <w:rPr>
          <w:color w:val="000000"/>
          <w:sz w:val="20"/>
          <w:szCs w:val="20"/>
          <w:u w:val="single"/>
        </w:rPr>
        <w:t xml:space="preserve"> z</w:t>
      </w:r>
      <w:r w:rsidR="0089392A" w:rsidRPr="009A772D">
        <w:rPr>
          <w:color w:val="000000"/>
          <w:sz w:val="20"/>
          <w:szCs w:val="20"/>
          <w:u w:val="single"/>
        </w:rPr>
        <w:t xml:space="preserve"> foukané </w:t>
      </w:r>
      <w:proofErr w:type="spellStart"/>
      <w:r w:rsidR="0089392A" w:rsidRPr="009A772D">
        <w:rPr>
          <w:color w:val="000000"/>
          <w:sz w:val="20"/>
          <w:szCs w:val="20"/>
          <w:u w:val="single"/>
        </w:rPr>
        <w:t>eko</w:t>
      </w:r>
      <w:r w:rsidRPr="009A772D">
        <w:rPr>
          <w:color w:val="000000"/>
          <w:sz w:val="20"/>
          <w:szCs w:val="20"/>
          <w:u w:val="single"/>
        </w:rPr>
        <w:t>vlny</w:t>
      </w:r>
      <w:proofErr w:type="spellEnd"/>
      <w:r w:rsidR="0048238F" w:rsidRPr="009A772D">
        <w:rPr>
          <w:color w:val="000000"/>
          <w:sz w:val="20"/>
          <w:szCs w:val="20"/>
          <w:u w:val="single"/>
        </w:rPr>
        <w:t>:</w:t>
      </w:r>
    </w:p>
    <w:p w:rsidR="00DB5BF7" w:rsidRPr="003067AC" w:rsidRDefault="0048238F" w:rsidP="00BA313A">
      <w:pPr>
        <w:pStyle w:val="StylFrance11bZarovnatdoblokuPrvndek2cmPed"/>
        <w:ind w:left="142" w:right="0" w:firstLine="0"/>
        <w:rPr>
          <w:color w:val="000000"/>
          <w:sz w:val="20"/>
          <w:szCs w:val="20"/>
        </w:rPr>
      </w:pPr>
      <w:r w:rsidRPr="003A3557">
        <w:rPr>
          <w:color w:val="000000"/>
          <w:sz w:val="20"/>
          <w:szCs w:val="20"/>
        </w:rPr>
        <w:t xml:space="preserve">Stávající </w:t>
      </w:r>
      <w:r w:rsidR="00122E5F">
        <w:rPr>
          <w:color w:val="000000"/>
          <w:sz w:val="20"/>
          <w:szCs w:val="20"/>
        </w:rPr>
        <w:t xml:space="preserve">plochy s </w:t>
      </w:r>
      <w:r w:rsidRPr="003A3557">
        <w:rPr>
          <w:color w:val="000000"/>
          <w:sz w:val="20"/>
          <w:szCs w:val="20"/>
        </w:rPr>
        <w:t>tepelnou izolac</w:t>
      </w:r>
      <w:r w:rsidR="0089392A">
        <w:rPr>
          <w:color w:val="000000"/>
          <w:sz w:val="20"/>
          <w:szCs w:val="20"/>
        </w:rPr>
        <w:t>i v p</w:t>
      </w:r>
      <w:r w:rsidR="0089392A" w:rsidRPr="00300BBD">
        <w:rPr>
          <w:rFonts w:ascii="Cambria" w:hAnsi="Cambria" w:cs="Cambria"/>
          <w:color w:val="000000"/>
          <w:sz w:val="20"/>
          <w:szCs w:val="20"/>
        </w:rPr>
        <w:t>ř</w:t>
      </w:r>
      <w:r w:rsidR="0089392A">
        <w:rPr>
          <w:color w:val="000000"/>
          <w:sz w:val="20"/>
          <w:szCs w:val="20"/>
        </w:rPr>
        <w:t xml:space="preserve">ístupné </w:t>
      </w:r>
      <w:r w:rsidR="0089392A" w:rsidRPr="00300BBD">
        <w:rPr>
          <w:rFonts w:ascii="Cambria" w:hAnsi="Cambria" w:cs="Cambria"/>
          <w:color w:val="000000"/>
          <w:sz w:val="20"/>
          <w:szCs w:val="20"/>
        </w:rPr>
        <w:t>č</w:t>
      </w:r>
      <w:r w:rsidR="0089392A" w:rsidRPr="00300BBD">
        <w:rPr>
          <w:color w:val="000000"/>
          <w:sz w:val="20"/>
          <w:szCs w:val="20"/>
        </w:rPr>
        <w:t>ásti krovu</w:t>
      </w:r>
      <w:r w:rsidRPr="003A3557">
        <w:rPr>
          <w:color w:val="000000"/>
          <w:sz w:val="20"/>
          <w:szCs w:val="20"/>
        </w:rPr>
        <w:t xml:space="preserve"> v</w:t>
      </w:r>
      <w:r w:rsidR="0089392A">
        <w:rPr>
          <w:color w:val="000000"/>
          <w:sz w:val="20"/>
          <w:szCs w:val="20"/>
        </w:rPr>
        <w:t> tlouš</w:t>
      </w:r>
      <w:r w:rsidR="0089392A" w:rsidRPr="00300BBD">
        <w:rPr>
          <w:rFonts w:ascii="Cambria" w:hAnsi="Cambria" w:cs="Cambria"/>
          <w:color w:val="000000"/>
          <w:sz w:val="20"/>
          <w:szCs w:val="20"/>
        </w:rPr>
        <w:t>ť</w:t>
      </w:r>
      <w:r w:rsidR="0089392A" w:rsidRPr="00300BBD">
        <w:rPr>
          <w:color w:val="000000"/>
          <w:sz w:val="20"/>
          <w:szCs w:val="20"/>
        </w:rPr>
        <w:t xml:space="preserve">ce </w:t>
      </w:r>
      <w:r w:rsidR="0089392A">
        <w:rPr>
          <w:color w:val="000000"/>
          <w:sz w:val="20"/>
          <w:szCs w:val="20"/>
        </w:rPr>
        <w:t>od 200</w:t>
      </w:r>
      <w:r w:rsidR="0094400E">
        <w:rPr>
          <w:color w:val="000000"/>
          <w:sz w:val="20"/>
          <w:szCs w:val="20"/>
        </w:rPr>
        <w:t>mm</w:t>
      </w:r>
      <w:r w:rsidR="0089392A">
        <w:rPr>
          <w:color w:val="000000"/>
          <w:sz w:val="20"/>
          <w:szCs w:val="20"/>
        </w:rPr>
        <w:t xml:space="preserve"> do 240mm,</w:t>
      </w:r>
      <w:r w:rsidRPr="003A3557">
        <w:rPr>
          <w:color w:val="000000"/>
          <w:sz w:val="20"/>
          <w:szCs w:val="20"/>
        </w:rPr>
        <w:t xml:space="preserve"> narušen</w:t>
      </w:r>
      <w:r w:rsidR="0089392A">
        <w:rPr>
          <w:color w:val="000000"/>
          <w:sz w:val="20"/>
          <w:szCs w:val="20"/>
        </w:rPr>
        <w:t>ou</w:t>
      </w:r>
      <w:r w:rsidRPr="003A3557">
        <w:rPr>
          <w:color w:val="000000"/>
          <w:sz w:val="20"/>
          <w:szCs w:val="20"/>
        </w:rPr>
        <w:t xml:space="preserve"> zate</w:t>
      </w:r>
      <w:r w:rsidR="003A3557" w:rsidRPr="00300BBD">
        <w:rPr>
          <w:rFonts w:ascii="Cambria" w:hAnsi="Cambria" w:cs="Cambria"/>
          <w:color w:val="000000"/>
          <w:sz w:val="20"/>
          <w:szCs w:val="20"/>
        </w:rPr>
        <w:t>č</w:t>
      </w:r>
      <w:r w:rsidRPr="003A3557">
        <w:rPr>
          <w:color w:val="000000"/>
          <w:sz w:val="20"/>
          <w:szCs w:val="20"/>
        </w:rPr>
        <w:t>en</w:t>
      </w:r>
      <w:r w:rsidRPr="00300BBD">
        <w:rPr>
          <w:color w:val="000000"/>
          <w:sz w:val="20"/>
          <w:szCs w:val="20"/>
        </w:rPr>
        <w:t>í</w:t>
      </w:r>
      <w:r w:rsidRPr="003A3557">
        <w:rPr>
          <w:color w:val="000000"/>
          <w:sz w:val="20"/>
          <w:szCs w:val="20"/>
        </w:rPr>
        <w:t>m od st</w:t>
      </w:r>
      <w:r w:rsidRPr="00300BBD">
        <w:rPr>
          <w:rFonts w:ascii="Cambria" w:hAnsi="Cambria" w:cs="Cambria"/>
          <w:color w:val="000000"/>
          <w:sz w:val="20"/>
          <w:szCs w:val="20"/>
        </w:rPr>
        <w:t>ř</w:t>
      </w:r>
      <w:r w:rsidRPr="003A3557">
        <w:rPr>
          <w:color w:val="000000"/>
          <w:sz w:val="20"/>
          <w:szCs w:val="20"/>
        </w:rPr>
        <w:t>e</w:t>
      </w:r>
      <w:r w:rsidRPr="00300BBD">
        <w:rPr>
          <w:color w:val="000000"/>
          <w:sz w:val="20"/>
          <w:szCs w:val="20"/>
        </w:rPr>
        <w:t>š</w:t>
      </w:r>
      <w:r w:rsidRPr="003A3557">
        <w:rPr>
          <w:color w:val="000000"/>
          <w:sz w:val="20"/>
          <w:szCs w:val="20"/>
        </w:rPr>
        <w:t>n</w:t>
      </w:r>
      <w:r w:rsidRPr="00300BBD">
        <w:rPr>
          <w:color w:val="000000"/>
          <w:sz w:val="20"/>
          <w:szCs w:val="20"/>
        </w:rPr>
        <w:t>í</w:t>
      </w:r>
      <w:r w:rsidRPr="003A3557">
        <w:rPr>
          <w:color w:val="000000"/>
          <w:sz w:val="20"/>
          <w:szCs w:val="20"/>
        </w:rPr>
        <w:t>ho pl</w:t>
      </w:r>
      <w:r w:rsidR="003A3557" w:rsidRPr="00300BBD">
        <w:rPr>
          <w:color w:val="000000"/>
          <w:sz w:val="20"/>
          <w:szCs w:val="20"/>
        </w:rPr>
        <w:t>ášt</w:t>
      </w:r>
      <w:r w:rsidR="003A3557" w:rsidRPr="00300BBD">
        <w:rPr>
          <w:rFonts w:ascii="Cambria" w:hAnsi="Cambria" w:cs="Cambria"/>
          <w:color w:val="000000"/>
          <w:sz w:val="20"/>
          <w:szCs w:val="20"/>
        </w:rPr>
        <w:t>ě</w:t>
      </w:r>
      <w:r w:rsidRPr="003A3557">
        <w:rPr>
          <w:color w:val="000000"/>
          <w:sz w:val="20"/>
          <w:szCs w:val="20"/>
        </w:rPr>
        <w:t xml:space="preserve"> a </w:t>
      </w:r>
      <w:r w:rsidR="0089392A">
        <w:rPr>
          <w:color w:val="000000"/>
          <w:sz w:val="20"/>
          <w:szCs w:val="20"/>
        </w:rPr>
        <w:t>dodate</w:t>
      </w:r>
      <w:r w:rsidR="0089392A" w:rsidRPr="00300BBD">
        <w:rPr>
          <w:rFonts w:ascii="Cambria" w:hAnsi="Cambria" w:cs="Cambria"/>
          <w:color w:val="000000"/>
          <w:sz w:val="20"/>
          <w:szCs w:val="20"/>
        </w:rPr>
        <w:t>č</w:t>
      </w:r>
      <w:r w:rsidR="0089392A" w:rsidRPr="00300BBD">
        <w:rPr>
          <w:color w:val="000000"/>
          <w:sz w:val="20"/>
          <w:szCs w:val="20"/>
        </w:rPr>
        <w:t>n</w:t>
      </w:r>
      <w:r w:rsidR="0089392A" w:rsidRPr="00300BBD">
        <w:rPr>
          <w:rFonts w:cs="France"/>
          <w:color w:val="000000"/>
          <w:sz w:val="20"/>
          <w:szCs w:val="20"/>
        </w:rPr>
        <w:t>ý</w:t>
      </w:r>
      <w:r w:rsidR="0089392A" w:rsidRPr="00300BBD">
        <w:rPr>
          <w:color w:val="000000"/>
          <w:sz w:val="20"/>
          <w:szCs w:val="20"/>
        </w:rPr>
        <w:t>mi stavební</w:t>
      </w:r>
      <w:r w:rsidR="00337766">
        <w:rPr>
          <w:color w:val="000000"/>
          <w:sz w:val="20"/>
          <w:szCs w:val="20"/>
        </w:rPr>
        <w:t>mi</w:t>
      </w:r>
      <w:r w:rsidR="0089392A" w:rsidRPr="00300BBD">
        <w:rPr>
          <w:color w:val="000000"/>
          <w:sz w:val="20"/>
          <w:szCs w:val="20"/>
        </w:rPr>
        <w:t xml:space="preserve"> úpravami šetrn</w:t>
      </w:r>
      <w:r w:rsidR="0089392A" w:rsidRPr="00300BBD">
        <w:rPr>
          <w:rFonts w:ascii="Cambria" w:hAnsi="Cambria" w:cs="Cambria"/>
          <w:color w:val="000000"/>
          <w:sz w:val="20"/>
          <w:szCs w:val="20"/>
        </w:rPr>
        <w:t>ě</w:t>
      </w:r>
      <w:r w:rsidR="0089392A" w:rsidRPr="00300BBD">
        <w:rPr>
          <w:color w:val="000000"/>
          <w:sz w:val="20"/>
          <w:szCs w:val="20"/>
        </w:rPr>
        <w:t xml:space="preserve"> odstranit a nahradit </w:t>
      </w:r>
      <w:r w:rsidR="00442D08" w:rsidRPr="00300BBD">
        <w:rPr>
          <w:color w:val="000000"/>
          <w:sz w:val="20"/>
          <w:szCs w:val="20"/>
        </w:rPr>
        <w:t xml:space="preserve">novou tepelnou izolací. Novou vrstvu tepelné izolace provést </w:t>
      </w:r>
      <w:r w:rsidR="0089392A" w:rsidRPr="00300BBD">
        <w:rPr>
          <w:color w:val="000000"/>
          <w:sz w:val="20"/>
          <w:szCs w:val="20"/>
        </w:rPr>
        <w:t xml:space="preserve"> </w:t>
      </w:r>
      <w:r w:rsidR="00442D08" w:rsidRPr="00300BBD">
        <w:rPr>
          <w:color w:val="000000"/>
          <w:sz w:val="20"/>
          <w:szCs w:val="20"/>
        </w:rPr>
        <w:t>z pás</w:t>
      </w:r>
      <w:r w:rsidR="00442D08" w:rsidRPr="00300BBD">
        <w:rPr>
          <w:rFonts w:ascii="Cambria" w:hAnsi="Cambria" w:cs="Cambria"/>
          <w:color w:val="000000"/>
          <w:sz w:val="20"/>
          <w:szCs w:val="20"/>
        </w:rPr>
        <w:t>ů</w:t>
      </w:r>
      <w:r w:rsidR="00442D08" w:rsidRPr="00300BBD">
        <w:rPr>
          <w:color w:val="000000"/>
          <w:sz w:val="20"/>
          <w:szCs w:val="20"/>
        </w:rPr>
        <w:t xml:space="preserve"> z miner</w:t>
      </w:r>
      <w:r w:rsidR="00442D08" w:rsidRPr="00300BBD">
        <w:rPr>
          <w:rFonts w:cs="France"/>
          <w:color w:val="000000"/>
          <w:sz w:val="20"/>
          <w:szCs w:val="20"/>
        </w:rPr>
        <w:t>á</w:t>
      </w:r>
      <w:r w:rsidR="00442D08" w:rsidRPr="00300BBD">
        <w:rPr>
          <w:color w:val="000000"/>
          <w:sz w:val="20"/>
          <w:szCs w:val="20"/>
        </w:rPr>
        <w:t>ln</w:t>
      </w:r>
      <w:r w:rsidR="00442D08" w:rsidRPr="00300BBD">
        <w:rPr>
          <w:rFonts w:cs="France"/>
          <w:color w:val="000000"/>
          <w:sz w:val="20"/>
          <w:szCs w:val="20"/>
        </w:rPr>
        <w:t>í</w:t>
      </w:r>
      <w:r w:rsidR="00442D08" w:rsidRPr="00300BBD">
        <w:rPr>
          <w:color w:val="000000"/>
          <w:sz w:val="20"/>
          <w:szCs w:val="20"/>
        </w:rPr>
        <w:t xml:space="preserve"> plsti, </w:t>
      </w:r>
      <w:proofErr w:type="spellStart"/>
      <w:r w:rsidR="00442D08" w:rsidRPr="00300BBD">
        <w:rPr>
          <w:color w:val="000000"/>
          <w:sz w:val="20"/>
          <w:szCs w:val="20"/>
        </w:rPr>
        <w:t>hydrofobizovan</w:t>
      </w:r>
      <w:r w:rsidR="00442D08" w:rsidRPr="00300BBD">
        <w:rPr>
          <w:rFonts w:cs="France"/>
          <w:color w:val="000000"/>
          <w:sz w:val="20"/>
          <w:szCs w:val="20"/>
        </w:rPr>
        <w:t>é</w:t>
      </w:r>
      <w:proofErr w:type="spellEnd"/>
      <w:r w:rsidR="00442D08" w:rsidRPr="00300BBD">
        <w:rPr>
          <w:color w:val="000000"/>
          <w:sz w:val="20"/>
          <w:szCs w:val="20"/>
        </w:rPr>
        <w:t>, s deklarovan</w:t>
      </w:r>
      <w:r w:rsidR="00442D08" w:rsidRPr="00300BBD">
        <w:rPr>
          <w:rFonts w:cs="France"/>
          <w:color w:val="000000"/>
          <w:sz w:val="20"/>
          <w:szCs w:val="20"/>
        </w:rPr>
        <w:t>ý</w:t>
      </w:r>
      <w:r w:rsidR="00442D08" w:rsidRPr="00300BBD">
        <w:rPr>
          <w:color w:val="000000"/>
          <w:sz w:val="20"/>
          <w:szCs w:val="20"/>
        </w:rPr>
        <w:t>m sou</w:t>
      </w:r>
      <w:r w:rsidR="00442D08" w:rsidRPr="00300BBD">
        <w:rPr>
          <w:rFonts w:ascii="Cambria" w:hAnsi="Cambria" w:cs="Cambria"/>
          <w:color w:val="000000"/>
          <w:sz w:val="20"/>
          <w:szCs w:val="20"/>
        </w:rPr>
        <w:t>č</w:t>
      </w:r>
      <w:r w:rsidR="00442D08" w:rsidRPr="00300BBD">
        <w:rPr>
          <w:color w:val="000000"/>
          <w:sz w:val="20"/>
          <w:szCs w:val="20"/>
        </w:rPr>
        <w:t>initelem tepeln</w:t>
      </w:r>
      <w:r w:rsidR="00442D08" w:rsidRPr="00300BBD">
        <w:rPr>
          <w:rFonts w:cs="France"/>
          <w:color w:val="000000"/>
          <w:sz w:val="20"/>
          <w:szCs w:val="20"/>
        </w:rPr>
        <w:t>é</w:t>
      </w:r>
      <w:r w:rsidR="00442D08" w:rsidRPr="00300BBD">
        <w:rPr>
          <w:color w:val="000000"/>
          <w:sz w:val="20"/>
          <w:szCs w:val="20"/>
        </w:rPr>
        <w:t xml:space="preserve"> vodivosti lambda</w:t>
      </w:r>
      <w:r w:rsidR="0089392A" w:rsidRPr="00300BBD">
        <w:rPr>
          <w:color w:val="000000"/>
          <w:sz w:val="20"/>
          <w:szCs w:val="20"/>
        </w:rPr>
        <w:t xml:space="preserve"> D 0,033 W/(</w:t>
      </w:r>
      <w:proofErr w:type="spellStart"/>
      <w:proofErr w:type="gramStart"/>
      <w:r w:rsidR="0089392A" w:rsidRPr="00300BBD">
        <w:rPr>
          <w:color w:val="000000"/>
          <w:sz w:val="20"/>
          <w:szCs w:val="20"/>
        </w:rPr>
        <w:t>m.K</w:t>
      </w:r>
      <w:proofErr w:type="spellEnd"/>
      <w:r w:rsidR="0089392A" w:rsidRPr="00300BBD">
        <w:rPr>
          <w:color w:val="000000"/>
          <w:sz w:val="20"/>
          <w:szCs w:val="20"/>
        </w:rPr>
        <w:t>)</w:t>
      </w:r>
      <w:r w:rsidR="00442D08" w:rsidRPr="00300BBD">
        <w:rPr>
          <w:color w:val="000000"/>
          <w:sz w:val="20"/>
          <w:szCs w:val="20"/>
        </w:rPr>
        <w:t xml:space="preserve"> v </w:t>
      </w:r>
      <w:proofErr w:type="spellStart"/>
      <w:r w:rsidR="005C3CCD">
        <w:rPr>
          <w:color w:val="000000"/>
          <w:sz w:val="20"/>
          <w:szCs w:val="20"/>
        </w:rPr>
        <w:t>tl</w:t>
      </w:r>
      <w:proofErr w:type="spellEnd"/>
      <w:proofErr w:type="gramEnd"/>
      <w:r w:rsidR="0089392A" w:rsidRPr="00300BBD">
        <w:rPr>
          <w:color w:val="000000"/>
          <w:sz w:val="20"/>
          <w:szCs w:val="20"/>
        </w:rPr>
        <w:t xml:space="preserve">. 120+120=240mm, </w:t>
      </w:r>
      <w:r w:rsidR="00A13B20" w:rsidRPr="00300BBD">
        <w:rPr>
          <w:color w:val="000000"/>
          <w:sz w:val="20"/>
          <w:szCs w:val="20"/>
        </w:rPr>
        <w:t>kladené s p</w:t>
      </w:r>
      <w:r w:rsidR="00A13B20" w:rsidRPr="00300BBD">
        <w:rPr>
          <w:rFonts w:ascii="Cambria" w:hAnsi="Cambria" w:cs="Cambria"/>
          <w:color w:val="000000"/>
          <w:sz w:val="20"/>
          <w:szCs w:val="20"/>
        </w:rPr>
        <w:t>ř</w:t>
      </w:r>
      <w:r w:rsidR="00A13B20" w:rsidRPr="00300BBD">
        <w:rPr>
          <w:color w:val="000000"/>
          <w:sz w:val="20"/>
          <w:szCs w:val="20"/>
        </w:rPr>
        <w:t>ekryt</w:t>
      </w:r>
      <w:r w:rsidR="00A13B20" w:rsidRPr="00300BBD">
        <w:rPr>
          <w:rFonts w:cs="France"/>
          <w:color w:val="000000"/>
          <w:sz w:val="20"/>
          <w:szCs w:val="20"/>
        </w:rPr>
        <w:t>í</w:t>
      </w:r>
      <w:r w:rsidR="00A13B20" w:rsidRPr="00300BBD">
        <w:rPr>
          <w:color w:val="000000"/>
          <w:sz w:val="20"/>
          <w:szCs w:val="20"/>
        </w:rPr>
        <w:t>m sp</w:t>
      </w:r>
      <w:r w:rsidR="009A772D">
        <w:rPr>
          <w:color w:val="000000"/>
          <w:sz w:val="20"/>
          <w:szCs w:val="20"/>
        </w:rPr>
        <w:t>á</w:t>
      </w:r>
      <w:r w:rsidR="00A13B20" w:rsidRPr="00300BBD">
        <w:rPr>
          <w:color w:val="000000"/>
          <w:sz w:val="20"/>
          <w:szCs w:val="20"/>
        </w:rPr>
        <w:t>r</w:t>
      </w:r>
      <w:r w:rsidR="0089392A" w:rsidRPr="00300BBD">
        <w:rPr>
          <w:color w:val="000000"/>
          <w:sz w:val="20"/>
          <w:szCs w:val="20"/>
        </w:rPr>
        <w:t>.</w:t>
      </w:r>
      <w:r w:rsidR="003A6CDB" w:rsidRPr="00300BBD">
        <w:rPr>
          <w:color w:val="000000"/>
          <w:sz w:val="20"/>
          <w:szCs w:val="20"/>
        </w:rPr>
        <w:t xml:space="preserve"> </w:t>
      </w:r>
      <w:r w:rsidR="009440D3" w:rsidRPr="00300BBD">
        <w:rPr>
          <w:color w:val="000000"/>
          <w:sz w:val="20"/>
          <w:szCs w:val="20"/>
        </w:rPr>
        <w:t>P</w:t>
      </w:r>
      <w:r w:rsidR="00300BBD">
        <w:rPr>
          <w:rFonts w:ascii="Cambria" w:hAnsi="Cambria" w:cs="Cambria"/>
          <w:color w:val="000000"/>
          <w:sz w:val="20"/>
          <w:szCs w:val="20"/>
        </w:rPr>
        <w:t>ř</w:t>
      </w:r>
      <w:r w:rsidR="009440D3" w:rsidRPr="00300BBD">
        <w:rPr>
          <w:color w:val="000000"/>
          <w:sz w:val="20"/>
          <w:szCs w:val="20"/>
        </w:rPr>
        <w:t>echod mezi p</w:t>
      </w:r>
      <w:r w:rsidR="005C3CCD">
        <w:rPr>
          <w:rFonts w:ascii="Cambria" w:hAnsi="Cambria" w:cs="Cambria"/>
          <w:color w:val="000000"/>
          <w:sz w:val="20"/>
          <w:szCs w:val="20"/>
        </w:rPr>
        <w:t>ů</w:t>
      </w:r>
      <w:r w:rsidR="009440D3" w:rsidRPr="00300BBD">
        <w:rPr>
          <w:color w:val="000000"/>
          <w:sz w:val="20"/>
          <w:szCs w:val="20"/>
        </w:rPr>
        <w:t>vodn</w:t>
      </w:r>
      <w:r w:rsidR="009440D3" w:rsidRPr="00300BBD">
        <w:rPr>
          <w:rFonts w:cs="France"/>
          <w:color w:val="000000"/>
          <w:sz w:val="20"/>
          <w:szCs w:val="20"/>
        </w:rPr>
        <w:t>í</w:t>
      </w:r>
      <w:r w:rsidR="009440D3" w:rsidRPr="00300BBD">
        <w:rPr>
          <w:color w:val="000000"/>
          <w:sz w:val="20"/>
          <w:szCs w:val="20"/>
        </w:rPr>
        <w:t xml:space="preserve"> a novou tepelnou </w:t>
      </w:r>
      <w:r w:rsidR="009440D3" w:rsidRPr="003067AC">
        <w:rPr>
          <w:color w:val="000000"/>
          <w:sz w:val="20"/>
          <w:szCs w:val="20"/>
        </w:rPr>
        <w:t>izolac</w:t>
      </w:r>
      <w:r w:rsidR="009440D3" w:rsidRPr="003067AC">
        <w:rPr>
          <w:rFonts w:cs="France"/>
          <w:color w:val="000000"/>
          <w:sz w:val="20"/>
          <w:szCs w:val="20"/>
        </w:rPr>
        <w:t>í</w:t>
      </w:r>
      <w:r w:rsidR="009440D3" w:rsidRPr="003067AC">
        <w:rPr>
          <w:color w:val="000000"/>
          <w:sz w:val="20"/>
          <w:szCs w:val="20"/>
        </w:rPr>
        <w:t xml:space="preserve"> p</w:t>
      </w:r>
      <w:r w:rsidR="009440D3" w:rsidRPr="003067AC">
        <w:rPr>
          <w:rFonts w:ascii="Cambria" w:hAnsi="Cambria" w:cs="Cambria"/>
          <w:color w:val="000000"/>
          <w:sz w:val="20"/>
          <w:szCs w:val="20"/>
        </w:rPr>
        <w:t>ř</w:t>
      </w:r>
      <w:r w:rsidR="009440D3" w:rsidRPr="003067AC">
        <w:rPr>
          <w:color w:val="000000"/>
          <w:sz w:val="20"/>
          <w:szCs w:val="20"/>
        </w:rPr>
        <w:t>ekr</w:t>
      </w:r>
      <w:r w:rsidR="009440D3" w:rsidRPr="003067AC">
        <w:rPr>
          <w:rFonts w:cs="France"/>
          <w:color w:val="000000"/>
          <w:sz w:val="20"/>
          <w:szCs w:val="20"/>
        </w:rPr>
        <w:t>ý</w:t>
      </w:r>
      <w:r w:rsidR="009440D3" w:rsidRPr="003067AC">
        <w:rPr>
          <w:color w:val="000000"/>
          <w:sz w:val="20"/>
          <w:szCs w:val="20"/>
        </w:rPr>
        <w:t xml:space="preserve">t </w:t>
      </w:r>
      <w:r w:rsidR="005C3CCD" w:rsidRPr="003067AC">
        <w:rPr>
          <w:color w:val="000000"/>
          <w:sz w:val="20"/>
          <w:szCs w:val="20"/>
        </w:rPr>
        <w:t>na st</w:t>
      </w:r>
      <w:r w:rsidR="005C3CCD" w:rsidRPr="003067AC">
        <w:rPr>
          <w:rFonts w:ascii="Cambria" w:hAnsi="Cambria" w:cs="Cambria"/>
          <w:color w:val="000000"/>
          <w:sz w:val="20"/>
          <w:szCs w:val="20"/>
        </w:rPr>
        <w:t>ř</w:t>
      </w:r>
      <w:r w:rsidR="005C3CCD" w:rsidRPr="003067AC">
        <w:rPr>
          <w:color w:val="000000"/>
          <w:sz w:val="20"/>
          <w:szCs w:val="20"/>
        </w:rPr>
        <w:t>ed nov</w:t>
      </w:r>
      <w:r w:rsidR="005C3CCD" w:rsidRPr="003067AC">
        <w:rPr>
          <w:rFonts w:cs="France"/>
          <w:color w:val="000000"/>
          <w:sz w:val="20"/>
          <w:szCs w:val="20"/>
        </w:rPr>
        <w:t>ý</w:t>
      </w:r>
      <w:r w:rsidR="005C3CCD" w:rsidRPr="003067AC">
        <w:rPr>
          <w:color w:val="000000"/>
          <w:sz w:val="20"/>
          <w:szCs w:val="20"/>
        </w:rPr>
        <w:t xml:space="preserve">m </w:t>
      </w:r>
      <w:r w:rsidR="009440D3" w:rsidRPr="003067AC">
        <w:rPr>
          <w:color w:val="000000"/>
          <w:sz w:val="20"/>
          <w:szCs w:val="20"/>
        </w:rPr>
        <w:t>p</w:t>
      </w:r>
      <w:r w:rsidR="009440D3" w:rsidRPr="003067AC">
        <w:rPr>
          <w:rFonts w:cs="France"/>
          <w:color w:val="000000"/>
          <w:sz w:val="20"/>
          <w:szCs w:val="20"/>
        </w:rPr>
        <w:t>á</w:t>
      </w:r>
      <w:r w:rsidR="009440D3" w:rsidRPr="003067AC">
        <w:rPr>
          <w:color w:val="000000"/>
          <w:sz w:val="20"/>
          <w:szCs w:val="20"/>
        </w:rPr>
        <w:t>sem teplen</w:t>
      </w:r>
      <w:r w:rsidR="009440D3" w:rsidRPr="003067AC">
        <w:rPr>
          <w:rFonts w:cs="France"/>
          <w:color w:val="000000"/>
          <w:sz w:val="20"/>
          <w:szCs w:val="20"/>
        </w:rPr>
        <w:t>é</w:t>
      </w:r>
      <w:r w:rsidR="009440D3" w:rsidRPr="003067AC">
        <w:rPr>
          <w:color w:val="000000"/>
          <w:sz w:val="20"/>
          <w:szCs w:val="20"/>
        </w:rPr>
        <w:t xml:space="preserve"> izolace v tl.120mm, na ší</w:t>
      </w:r>
      <w:r w:rsidR="009440D3" w:rsidRPr="003067AC">
        <w:rPr>
          <w:rFonts w:ascii="Cambria" w:hAnsi="Cambria" w:cs="Cambria"/>
          <w:color w:val="000000"/>
          <w:sz w:val="20"/>
          <w:szCs w:val="20"/>
        </w:rPr>
        <w:t>ř</w:t>
      </w:r>
      <w:r w:rsidR="009440D3" w:rsidRPr="003067AC">
        <w:rPr>
          <w:color w:val="000000"/>
          <w:sz w:val="20"/>
          <w:szCs w:val="20"/>
        </w:rPr>
        <w:t>ku 500m</w:t>
      </w:r>
      <w:r w:rsidR="00300BBD" w:rsidRPr="003067AC">
        <w:rPr>
          <w:color w:val="000000"/>
          <w:sz w:val="20"/>
          <w:szCs w:val="20"/>
        </w:rPr>
        <w:t>m.</w:t>
      </w:r>
      <w:r w:rsidR="00122E5F" w:rsidRPr="003067AC">
        <w:rPr>
          <w:color w:val="000000"/>
          <w:sz w:val="20"/>
          <w:szCs w:val="20"/>
        </w:rPr>
        <w:t xml:space="preserve"> Odstran</w:t>
      </w:r>
      <w:r w:rsidR="00122E5F" w:rsidRPr="003067AC">
        <w:rPr>
          <w:rFonts w:ascii="Cambria" w:hAnsi="Cambria" w:cs="Cambria"/>
          <w:color w:val="000000"/>
          <w:sz w:val="20"/>
          <w:szCs w:val="20"/>
        </w:rPr>
        <w:t>ě</w:t>
      </w:r>
      <w:r w:rsidR="00122E5F" w:rsidRPr="003067AC">
        <w:rPr>
          <w:color w:val="000000"/>
          <w:sz w:val="20"/>
          <w:szCs w:val="20"/>
        </w:rPr>
        <w:t>n</w:t>
      </w:r>
      <w:r w:rsidR="00122E5F" w:rsidRPr="003067AC">
        <w:rPr>
          <w:rFonts w:cs="France"/>
          <w:color w:val="000000"/>
          <w:sz w:val="20"/>
          <w:szCs w:val="20"/>
        </w:rPr>
        <w:t>í</w:t>
      </w:r>
      <w:r w:rsidR="00122E5F" w:rsidRPr="003067AC">
        <w:rPr>
          <w:color w:val="000000"/>
          <w:sz w:val="20"/>
          <w:szCs w:val="20"/>
        </w:rPr>
        <w:t xml:space="preserve"> st</w:t>
      </w:r>
      <w:r w:rsidR="00122E5F" w:rsidRPr="003067AC">
        <w:rPr>
          <w:rFonts w:cs="France"/>
          <w:color w:val="000000"/>
          <w:sz w:val="20"/>
          <w:szCs w:val="20"/>
        </w:rPr>
        <w:t>á</w:t>
      </w:r>
      <w:r w:rsidR="00122E5F" w:rsidRPr="003067AC">
        <w:rPr>
          <w:color w:val="000000"/>
          <w:sz w:val="20"/>
          <w:szCs w:val="20"/>
        </w:rPr>
        <w:t>vaj</w:t>
      </w:r>
      <w:r w:rsidR="00122E5F" w:rsidRPr="003067AC">
        <w:rPr>
          <w:rFonts w:cs="France"/>
          <w:color w:val="000000"/>
          <w:sz w:val="20"/>
          <w:szCs w:val="20"/>
        </w:rPr>
        <w:t>í</w:t>
      </w:r>
      <w:r w:rsidR="00122E5F" w:rsidRPr="003067AC">
        <w:rPr>
          <w:color w:val="000000"/>
          <w:sz w:val="20"/>
          <w:szCs w:val="20"/>
        </w:rPr>
        <w:t>c</w:t>
      </w:r>
      <w:r w:rsidR="00122E5F" w:rsidRPr="003067AC">
        <w:rPr>
          <w:rFonts w:cs="France"/>
          <w:color w:val="000000"/>
          <w:sz w:val="20"/>
          <w:szCs w:val="20"/>
        </w:rPr>
        <w:t>í</w:t>
      </w:r>
      <w:r w:rsidR="00122E5F" w:rsidRPr="003067AC">
        <w:rPr>
          <w:color w:val="000000"/>
          <w:sz w:val="20"/>
          <w:szCs w:val="20"/>
        </w:rPr>
        <w:t xml:space="preserve"> tepelné izolace prov</w:t>
      </w:r>
      <w:r w:rsidR="00122E5F" w:rsidRPr="003067AC">
        <w:rPr>
          <w:rFonts w:cs="France"/>
          <w:color w:val="000000"/>
          <w:sz w:val="20"/>
          <w:szCs w:val="20"/>
        </w:rPr>
        <w:t>é</w:t>
      </w:r>
      <w:r w:rsidR="00122E5F" w:rsidRPr="003067AC">
        <w:rPr>
          <w:color w:val="000000"/>
          <w:sz w:val="20"/>
          <w:szCs w:val="20"/>
        </w:rPr>
        <w:t xml:space="preserve">st </w:t>
      </w:r>
      <w:r w:rsidR="005C3CCD" w:rsidRPr="003067AC">
        <w:rPr>
          <w:color w:val="000000"/>
          <w:sz w:val="20"/>
          <w:szCs w:val="20"/>
        </w:rPr>
        <w:t>šetrn</w:t>
      </w:r>
      <w:r w:rsidR="005C3CCD" w:rsidRPr="003067AC">
        <w:rPr>
          <w:rFonts w:ascii="Cambria" w:hAnsi="Cambria" w:cs="Cambria"/>
          <w:color w:val="000000"/>
          <w:sz w:val="20"/>
          <w:szCs w:val="20"/>
        </w:rPr>
        <w:t>ě</w:t>
      </w:r>
      <w:r w:rsidR="005C3CCD" w:rsidRPr="003067AC">
        <w:rPr>
          <w:color w:val="000000"/>
          <w:sz w:val="20"/>
          <w:szCs w:val="20"/>
        </w:rPr>
        <w:t xml:space="preserve"> </w:t>
      </w:r>
      <w:r w:rsidR="00122E5F" w:rsidRPr="003067AC">
        <w:rPr>
          <w:color w:val="000000"/>
          <w:sz w:val="20"/>
          <w:szCs w:val="20"/>
        </w:rPr>
        <w:t>pro</w:t>
      </w:r>
      <w:r w:rsidR="00122E5F" w:rsidRPr="003067AC">
        <w:rPr>
          <w:rFonts w:ascii="Cambria" w:hAnsi="Cambria" w:cs="Cambria"/>
          <w:color w:val="000000"/>
          <w:sz w:val="20"/>
          <w:szCs w:val="20"/>
        </w:rPr>
        <w:t>ř</w:t>
      </w:r>
      <w:r w:rsidR="00122E5F" w:rsidRPr="003067AC">
        <w:rPr>
          <w:color w:val="000000"/>
          <w:sz w:val="20"/>
          <w:szCs w:val="20"/>
        </w:rPr>
        <w:t>ezem ve stávající vrstv</w:t>
      </w:r>
      <w:r w:rsidR="00122E5F" w:rsidRPr="003067AC">
        <w:rPr>
          <w:rFonts w:ascii="Cambria" w:hAnsi="Cambria" w:cs="Cambria"/>
          <w:color w:val="000000"/>
          <w:sz w:val="20"/>
          <w:szCs w:val="20"/>
        </w:rPr>
        <w:t>ě</w:t>
      </w:r>
      <w:r w:rsidR="00122E5F" w:rsidRPr="003067AC">
        <w:rPr>
          <w:color w:val="000000"/>
          <w:sz w:val="20"/>
          <w:szCs w:val="20"/>
        </w:rPr>
        <w:t xml:space="preserve"> po obvodu narušené plochy.</w:t>
      </w:r>
    </w:p>
    <w:p w:rsidR="00C76D43" w:rsidRDefault="00C76D43" w:rsidP="00C76D43">
      <w:pPr>
        <w:pStyle w:val="StylFrance11bZarovnatdoblokuPrvndek2cmPed"/>
        <w:ind w:left="0" w:right="0" w:firstLine="0"/>
        <w:rPr>
          <w:color w:val="000000"/>
          <w:sz w:val="16"/>
          <w:szCs w:val="16"/>
        </w:rPr>
      </w:pPr>
    </w:p>
    <w:p w:rsidR="00C76D43" w:rsidRPr="00C76D43" w:rsidRDefault="00C76D43" w:rsidP="00C76D43">
      <w:pPr>
        <w:pStyle w:val="StylFrance11bZarovnatdoblokuPrvndek2cmPed"/>
        <w:ind w:left="0" w:right="0" w:firstLine="0"/>
        <w:rPr>
          <w:color w:val="000000"/>
          <w:sz w:val="16"/>
          <w:szCs w:val="16"/>
        </w:rPr>
      </w:pPr>
    </w:p>
    <w:p w:rsidR="00C76D43" w:rsidRPr="009A772D" w:rsidRDefault="00C76D43" w:rsidP="00C76D43">
      <w:pPr>
        <w:pStyle w:val="StylFrance11bZarovnatdoblokuPrvndek2cmPed"/>
        <w:ind w:left="142" w:right="0" w:firstLine="0"/>
        <w:rPr>
          <w:color w:val="000000"/>
          <w:sz w:val="20"/>
          <w:szCs w:val="20"/>
        </w:rPr>
      </w:pPr>
      <w:r w:rsidRPr="003A3557">
        <w:rPr>
          <w:color w:val="000000"/>
          <w:sz w:val="20"/>
          <w:szCs w:val="20"/>
        </w:rPr>
        <w:lastRenderedPageBreak/>
        <w:t xml:space="preserve">Stávající </w:t>
      </w:r>
      <w:r>
        <w:rPr>
          <w:color w:val="000000"/>
          <w:sz w:val="20"/>
          <w:szCs w:val="20"/>
        </w:rPr>
        <w:t>neodborn</w:t>
      </w:r>
      <w:r w:rsidRPr="00311E94">
        <w:rPr>
          <w:rFonts w:ascii="Cambria" w:hAnsi="Cambria" w:cs="Cambria"/>
          <w:color w:val="000000"/>
          <w:sz w:val="20"/>
          <w:szCs w:val="20"/>
        </w:rPr>
        <w:t>ě</w:t>
      </w:r>
      <w:r w:rsidRPr="00311E94">
        <w:rPr>
          <w:color w:val="000000"/>
          <w:sz w:val="20"/>
          <w:szCs w:val="20"/>
        </w:rPr>
        <w:t xml:space="preserve"> provedenou </w:t>
      </w:r>
      <w:r w:rsidRPr="003A3557">
        <w:rPr>
          <w:color w:val="000000"/>
          <w:sz w:val="20"/>
          <w:szCs w:val="20"/>
        </w:rPr>
        <w:t>tepelnou izolac</w:t>
      </w:r>
      <w:r>
        <w:rPr>
          <w:color w:val="000000"/>
          <w:sz w:val="20"/>
          <w:szCs w:val="20"/>
        </w:rPr>
        <w:t>i v </w:t>
      </w:r>
      <w:r w:rsidRPr="00291E8F">
        <w:rPr>
          <w:color w:val="000000"/>
          <w:sz w:val="20"/>
          <w:szCs w:val="20"/>
          <w:u w:val="single"/>
        </w:rPr>
        <w:t>nep</w:t>
      </w:r>
      <w:r w:rsidRPr="00291E8F">
        <w:rPr>
          <w:rFonts w:ascii="Cambria" w:hAnsi="Cambria" w:cs="Cambria"/>
          <w:color w:val="000000"/>
          <w:sz w:val="20"/>
          <w:szCs w:val="20"/>
          <w:u w:val="single"/>
        </w:rPr>
        <w:t>ř</w:t>
      </w:r>
      <w:r w:rsidRPr="00291E8F">
        <w:rPr>
          <w:color w:val="000000"/>
          <w:sz w:val="20"/>
          <w:szCs w:val="20"/>
          <w:u w:val="single"/>
        </w:rPr>
        <w:t xml:space="preserve">ístupné </w:t>
      </w:r>
      <w:r w:rsidRPr="00291E8F">
        <w:rPr>
          <w:rFonts w:ascii="Cambria" w:hAnsi="Cambria" w:cs="Cambria"/>
          <w:color w:val="000000"/>
          <w:sz w:val="20"/>
          <w:szCs w:val="20"/>
          <w:u w:val="single"/>
        </w:rPr>
        <w:t>č</w:t>
      </w:r>
      <w:r w:rsidRPr="00291E8F">
        <w:rPr>
          <w:color w:val="000000"/>
          <w:sz w:val="20"/>
          <w:szCs w:val="20"/>
          <w:u w:val="single"/>
        </w:rPr>
        <w:t>ásti</w:t>
      </w:r>
      <w:r w:rsidRPr="00311E94">
        <w:rPr>
          <w:color w:val="000000"/>
          <w:sz w:val="20"/>
          <w:szCs w:val="20"/>
        </w:rPr>
        <w:t xml:space="preserve"> krovu</w:t>
      </w:r>
      <w:r w:rsidRPr="003A3557">
        <w:rPr>
          <w:color w:val="000000"/>
          <w:sz w:val="20"/>
          <w:szCs w:val="20"/>
        </w:rPr>
        <w:t xml:space="preserve"> v</w:t>
      </w:r>
      <w:r>
        <w:rPr>
          <w:color w:val="000000"/>
          <w:sz w:val="20"/>
          <w:szCs w:val="20"/>
        </w:rPr>
        <w:t> tlouš</w:t>
      </w:r>
      <w:r w:rsidRPr="00311E94">
        <w:rPr>
          <w:rFonts w:ascii="Cambria" w:hAnsi="Cambria" w:cs="Cambria"/>
          <w:color w:val="000000"/>
          <w:sz w:val="20"/>
          <w:szCs w:val="20"/>
        </w:rPr>
        <w:t>ť</w:t>
      </w:r>
      <w:r w:rsidRPr="00311E94">
        <w:rPr>
          <w:color w:val="000000"/>
          <w:sz w:val="20"/>
          <w:szCs w:val="20"/>
        </w:rPr>
        <w:t xml:space="preserve">ce </w:t>
      </w:r>
      <w:r w:rsidR="0094400E">
        <w:rPr>
          <w:color w:val="000000"/>
          <w:sz w:val="20"/>
          <w:szCs w:val="20"/>
        </w:rPr>
        <w:t>od 200mm</w:t>
      </w:r>
      <w:r w:rsidR="00516D77">
        <w:rPr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 xml:space="preserve">do 400mm </w:t>
      </w:r>
      <w:r w:rsidRPr="00300BBD">
        <w:rPr>
          <w:color w:val="000000"/>
          <w:sz w:val="20"/>
          <w:szCs w:val="20"/>
        </w:rPr>
        <w:t>šetrn</w:t>
      </w:r>
      <w:r w:rsidRPr="00300BBD">
        <w:rPr>
          <w:rFonts w:ascii="Cambria" w:hAnsi="Cambria" w:cs="Cambria"/>
          <w:color w:val="000000"/>
          <w:sz w:val="20"/>
          <w:szCs w:val="20"/>
        </w:rPr>
        <w:t>ě</w:t>
      </w:r>
      <w:r w:rsidRPr="00300BBD">
        <w:rPr>
          <w:color w:val="000000"/>
          <w:sz w:val="20"/>
          <w:szCs w:val="20"/>
        </w:rPr>
        <w:t xml:space="preserve"> odstranit a nahradit novou tepelnou izolací</w:t>
      </w:r>
      <w:r>
        <w:rPr>
          <w:color w:val="000000"/>
          <w:sz w:val="20"/>
          <w:szCs w:val="20"/>
        </w:rPr>
        <w:t>.</w:t>
      </w:r>
      <w:r w:rsidRPr="00311E94">
        <w:rPr>
          <w:color w:val="000000"/>
          <w:sz w:val="20"/>
          <w:szCs w:val="20"/>
        </w:rPr>
        <w:t xml:space="preserve"> Odstran</w:t>
      </w:r>
      <w:r w:rsidRPr="009A772D">
        <w:rPr>
          <w:rFonts w:ascii="Cambria" w:hAnsi="Cambria" w:cs="Cambria"/>
          <w:color w:val="000000"/>
          <w:sz w:val="20"/>
          <w:szCs w:val="20"/>
        </w:rPr>
        <w:t>ě</w:t>
      </w:r>
      <w:r w:rsidRPr="00311E94">
        <w:rPr>
          <w:color w:val="000000"/>
          <w:sz w:val="20"/>
          <w:szCs w:val="20"/>
        </w:rPr>
        <w:t>n</w:t>
      </w:r>
      <w:r w:rsidRPr="009A772D">
        <w:rPr>
          <w:color w:val="000000"/>
          <w:sz w:val="20"/>
          <w:szCs w:val="20"/>
        </w:rPr>
        <w:t>í</w:t>
      </w:r>
      <w:r w:rsidRPr="00311E94">
        <w:rPr>
          <w:color w:val="000000"/>
          <w:sz w:val="20"/>
          <w:szCs w:val="20"/>
        </w:rPr>
        <w:t xml:space="preserve"> st</w:t>
      </w:r>
      <w:r w:rsidRPr="009A772D">
        <w:rPr>
          <w:color w:val="000000"/>
          <w:sz w:val="20"/>
          <w:szCs w:val="20"/>
        </w:rPr>
        <w:t>á</w:t>
      </w:r>
      <w:r w:rsidRPr="00311E94">
        <w:rPr>
          <w:color w:val="000000"/>
          <w:sz w:val="20"/>
          <w:szCs w:val="20"/>
        </w:rPr>
        <w:t>vaj</w:t>
      </w:r>
      <w:r w:rsidRPr="009A772D">
        <w:rPr>
          <w:color w:val="000000"/>
          <w:sz w:val="20"/>
          <w:szCs w:val="20"/>
        </w:rPr>
        <w:t>í</w:t>
      </w:r>
      <w:r w:rsidRPr="00311E94">
        <w:rPr>
          <w:color w:val="000000"/>
          <w:sz w:val="20"/>
          <w:szCs w:val="20"/>
        </w:rPr>
        <w:t>c</w:t>
      </w:r>
      <w:r w:rsidRPr="009A772D">
        <w:rPr>
          <w:color w:val="000000"/>
          <w:sz w:val="20"/>
          <w:szCs w:val="20"/>
        </w:rPr>
        <w:t>í</w:t>
      </w:r>
      <w:r w:rsidRPr="00311E94">
        <w:rPr>
          <w:color w:val="000000"/>
          <w:sz w:val="20"/>
          <w:szCs w:val="20"/>
        </w:rPr>
        <w:t xml:space="preserve"> tepeln</w:t>
      </w:r>
      <w:r w:rsidRPr="009A772D">
        <w:rPr>
          <w:color w:val="000000"/>
          <w:sz w:val="20"/>
          <w:szCs w:val="20"/>
        </w:rPr>
        <w:t>é</w:t>
      </w:r>
      <w:r w:rsidRPr="00311E94">
        <w:rPr>
          <w:color w:val="000000"/>
          <w:sz w:val="20"/>
          <w:szCs w:val="20"/>
        </w:rPr>
        <w:t xml:space="preserve"> izolace provést </w:t>
      </w:r>
      <w:r>
        <w:rPr>
          <w:color w:val="000000"/>
          <w:sz w:val="20"/>
          <w:szCs w:val="20"/>
        </w:rPr>
        <w:t>v celém rozsahu po demontá</w:t>
      </w:r>
      <w:r w:rsidRPr="009A772D">
        <w:rPr>
          <w:color w:val="000000"/>
          <w:sz w:val="20"/>
          <w:szCs w:val="20"/>
        </w:rPr>
        <w:t>ži</w:t>
      </w:r>
      <w:r w:rsidRPr="00311E94">
        <w:rPr>
          <w:color w:val="000000"/>
          <w:sz w:val="20"/>
          <w:szCs w:val="20"/>
        </w:rPr>
        <w:t xml:space="preserve"> p</w:t>
      </w:r>
      <w:r w:rsidRPr="009A772D">
        <w:rPr>
          <w:rFonts w:ascii="Cambria" w:hAnsi="Cambria" w:cs="Cambria"/>
          <w:color w:val="000000"/>
          <w:sz w:val="20"/>
          <w:szCs w:val="20"/>
        </w:rPr>
        <w:t>ů</w:t>
      </w:r>
      <w:r w:rsidRPr="00311E94">
        <w:rPr>
          <w:color w:val="000000"/>
          <w:sz w:val="20"/>
          <w:szCs w:val="20"/>
        </w:rPr>
        <w:t>vodn</w:t>
      </w:r>
      <w:r w:rsidRPr="009A772D">
        <w:rPr>
          <w:color w:val="000000"/>
          <w:sz w:val="20"/>
          <w:szCs w:val="20"/>
        </w:rPr>
        <w:t>ího</w:t>
      </w:r>
      <w:r w:rsidRPr="00311E94">
        <w:rPr>
          <w:color w:val="000000"/>
          <w:sz w:val="20"/>
          <w:szCs w:val="20"/>
        </w:rPr>
        <w:t xml:space="preserve"> st</w:t>
      </w:r>
      <w:r w:rsidRPr="009A772D">
        <w:rPr>
          <w:rFonts w:ascii="Cambria" w:hAnsi="Cambria" w:cs="Cambria"/>
          <w:color w:val="000000"/>
          <w:sz w:val="20"/>
          <w:szCs w:val="20"/>
        </w:rPr>
        <w:t>ř</w:t>
      </w:r>
      <w:r w:rsidRPr="00311E94">
        <w:rPr>
          <w:color w:val="000000"/>
          <w:sz w:val="20"/>
          <w:szCs w:val="20"/>
        </w:rPr>
        <w:t>e</w:t>
      </w:r>
      <w:r>
        <w:rPr>
          <w:color w:val="000000"/>
          <w:sz w:val="20"/>
          <w:szCs w:val="20"/>
        </w:rPr>
        <w:t>š</w:t>
      </w:r>
      <w:r w:rsidRPr="00311E94">
        <w:rPr>
          <w:color w:val="000000"/>
          <w:sz w:val="20"/>
          <w:szCs w:val="20"/>
        </w:rPr>
        <w:t>n</w:t>
      </w:r>
      <w:r w:rsidRPr="009A772D">
        <w:rPr>
          <w:color w:val="000000"/>
          <w:sz w:val="20"/>
          <w:szCs w:val="20"/>
        </w:rPr>
        <w:t>ího</w:t>
      </w:r>
      <w:r w:rsidRPr="00311E94">
        <w:rPr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plášt</w:t>
      </w:r>
      <w:r w:rsidRPr="009A772D">
        <w:rPr>
          <w:rFonts w:ascii="Cambria" w:hAnsi="Cambria" w:cs="Cambria"/>
          <w:color w:val="000000"/>
          <w:sz w:val="20"/>
          <w:szCs w:val="20"/>
        </w:rPr>
        <w:t>ě</w:t>
      </w:r>
      <w:r w:rsidRPr="009A772D">
        <w:rPr>
          <w:color w:val="000000"/>
          <w:sz w:val="20"/>
          <w:szCs w:val="20"/>
        </w:rPr>
        <w:t xml:space="preserve"> (krytina+bedn</w:t>
      </w:r>
      <w:r w:rsidRPr="009A772D">
        <w:rPr>
          <w:rFonts w:ascii="Cambria" w:hAnsi="Cambria" w:cs="Cambria"/>
          <w:color w:val="000000"/>
          <w:sz w:val="20"/>
          <w:szCs w:val="20"/>
        </w:rPr>
        <w:t>ě</w:t>
      </w:r>
      <w:r w:rsidRPr="009A772D">
        <w:rPr>
          <w:color w:val="000000"/>
          <w:sz w:val="20"/>
          <w:szCs w:val="20"/>
        </w:rPr>
        <w:t>n</w:t>
      </w:r>
      <w:r w:rsidRPr="009A772D">
        <w:rPr>
          <w:rFonts w:cs="France"/>
          <w:color w:val="000000"/>
          <w:sz w:val="20"/>
          <w:szCs w:val="20"/>
        </w:rPr>
        <w:t>í</w:t>
      </w:r>
      <w:r w:rsidRPr="009A772D">
        <w:rPr>
          <w:color w:val="000000"/>
          <w:sz w:val="20"/>
          <w:szCs w:val="20"/>
        </w:rPr>
        <w:t>)</w:t>
      </w:r>
      <w:r w:rsidRPr="00311E94">
        <w:rPr>
          <w:color w:val="000000"/>
          <w:sz w:val="20"/>
          <w:szCs w:val="20"/>
        </w:rPr>
        <w:t>. Novou vrstvu tepelné izolace provést z pás</w:t>
      </w:r>
      <w:r w:rsidRPr="009A772D">
        <w:rPr>
          <w:rFonts w:ascii="Cambria" w:hAnsi="Cambria" w:cs="Cambria"/>
          <w:color w:val="000000"/>
          <w:sz w:val="20"/>
          <w:szCs w:val="20"/>
        </w:rPr>
        <w:t>ů</w:t>
      </w:r>
      <w:r w:rsidRPr="00311E94">
        <w:rPr>
          <w:color w:val="000000"/>
          <w:sz w:val="20"/>
          <w:szCs w:val="20"/>
        </w:rPr>
        <w:t xml:space="preserve"> z miner</w:t>
      </w:r>
      <w:r w:rsidRPr="009A772D">
        <w:rPr>
          <w:color w:val="000000"/>
          <w:sz w:val="20"/>
          <w:szCs w:val="20"/>
        </w:rPr>
        <w:t>á</w:t>
      </w:r>
      <w:r w:rsidRPr="00311E94">
        <w:rPr>
          <w:color w:val="000000"/>
          <w:sz w:val="20"/>
          <w:szCs w:val="20"/>
        </w:rPr>
        <w:t>ln</w:t>
      </w:r>
      <w:r w:rsidRPr="009A772D">
        <w:rPr>
          <w:color w:val="000000"/>
          <w:sz w:val="20"/>
          <w:szCs w:val="20"/>
        </w:rPr>
        <w:t>í</w:t>
      </w:r>
      <w:r w:rsidRPr="00311E94">
        <w:rPr>
          <w:color w:val="000000"/>
          <w:sz w:val="20"/>
          <w:szCs w:val="20"/>
        </w:rPr>
        <w:t xml:space="preserve"> plsti, </w:t>
      </w:r>
      <w:proofErr w:type="spellStart"/>
      <w:r w:rsidRPr="00311E94">
        <w:rPr>
          <w:color w:val="000000"/>
          <w:sz w:val="20"/>
          <w:szCs w:val="20"/>
        </w:rPr>
        <w:t>hydrofobizovan</w:t>
      </w:r>
      <w:r w:rsidRPr="009A772D">
        <w:rPr>
          <w:color w:val="000000"/>
          <w:sz w:val="20"/>
          <w:szCs w:val="20"/>
        </w:rPr>
        <w:t>é</w:t>
      </w:r>
      <w:proofErr w:type="spellEnd"/>
      <w:r w:rsidRPr="00311E94">
        <w:rPr>
          <w:color w:val="000000"/>
          <w:sz w:val="20"/>
          <w:szCs w:val="20"/>
        </w:rPr>
        <w:t>, s deklarovan</w:t>
      </w:r>
      <w:r w:rsidRPr="009A772D">
        <w:rPr>
          <w:color w:val="000000"/>
          <w:sz w:val="20"/>
          <w:szCs w:val="20"/>
        </w:rPr>
        <w:t>ý</w:t>
      </w:r>
      <w:r w:rsidRPr="00311E94">
        <w:rPr>
          <w:color w:val="000000"/>
          <w:sz w:val="20"/>
          <w:szCs w:val="20"/>
        </w:rPr>
        <w:t>m sou</w:t>
      </w:r>
      <w:r w:rsidRPr="009A772D">
        <w:rPr>
          <w:rFonts w:ascii="Cambria" w:hAnsi="Cambria" w:cs="Cambria"/>
          <w:color w:val="000000"/>
          <w:sz w:val="20"/>
          <w:szCs w:val="20"/>
        </w:rPr>
        <w:t>č</w:t>
      </w:r>
      <w:r w:rsidRPr="00311E94">
        <w:rPr>
          <w:color w:val="000000"/>
          <w:sz w:val="20"/>
          <w:szCs w:val="20"/>
        </w:rPr>
        <w:t>initelem tepeln</w:t>
      </w:r>
      <w:r w:rsidRPr="009A772D">
        <w:rPr>
          <w:color w:val="000000"/>
          <w:sz w:val="20"/>
          <w:szCs w:val="20"/>
        </w:rPr>
        <w:t>é</w:t>
      </w:r>
      <w:r w:rsidRPr="00311E94">
        <w:rPr>
          <w:color w:val="000000"/>
          <w:sz w:val="20"/>
          <w:szCs w:val="20"/>
        </w:rPr>
        <w:t xml:space="preserve"> vodivosti lambda D 0,033 W/(</w:t>
      </w:r>
      <w:proofErr w:type="spellStart"/>
      <w:proofErr w:type="gramStart"/>
      <w:r w:rsidRPr="00311E94">
        <w:rPr>
          <w:color w:val="000000"/>
          <w:sz w:val="20"/>
          <w:szCs w:val="20"/>
        </w:rPr>
        <w:t>m.K</w:t>
      </w:r>
      <w:proofErr w:type="spellEnd"/>
      <w:r w:rsidRPr="00311E94">
        <w:rPr>
          <w:color w:val="000000"/>
          <w:sz w:val="20"/>
          <w:szCs w:val="20"/>
        </w:rPr>
        <w:t>)</w:t>
      </w:r>
      <w:r>
        <w:rPr>
          <w:color w:val="000000"/>
          <w:sz w:val="20"/>
          <w:szCs w:val="20"/>
        </w:rPr>
        <w:t xml:space="preserve"> </w:t>
      </w:r>
      <w:r w:rsidRPr="00311E94">
        <w:rPr>
          <w:color w:val="000000"/>
          <w:sz w:val="20"/>
          <w:szCs w:val="20"/>
        </w:rPr>
        <w:t>v</w:t>
      </w:r>
      <w:r>
        <w:rPr>
          <w:color w:val="000000"/>
          <w:sz w:val="20"/>
          <w:szCs w:val="20"/>
        </w:rPr>
        <w:t> </w:t>
      </w:r>
      <w:proofErr w:type="spellStart"/>
      <w:r>
        <w:rPr>
          <w:color w:val="000000"/>
          <w:sz w:val="20"/>
          <w:szCs w:val="20"/>
        </w:rPr>
        <w:t>tl</w:t>
      </w:r>
      <w:proofErr w:type="spellEnd"/>
      <w:proofErr w:type="gramEnd"/>
      <w:r w:rsidRPr="00311E94">
        <w:rPr>
          <w:color w:val="000000"/>
          <w:sz w:val="20"/>
          <w:szCs w:val="20"/>
        </w:rPr>
        <w:t xml:space="preserve">. 120+120=240mm, </w:t>
      </w:r>
      <w:r w:rsidRPr="00300BBD">
        <w:rPr>
          <w:color w:val="000000"/>
          <w:sz w:val="20"/>
          <w:szCs w:val="20"/>
        </w:rPr>
        <w:t>kladené s p</w:t>
      </w:r>
      <w:r w:rsidRPr="009A772D">
        <w:rPr>
          <w:rFonts w:ascii="Cambria" w:hAnsi="Cambria" w:cs="Cambria"/>
          <w:color w:val="000000"/>
          <w:sz w:val="20"/>
          <w:szCs w:val="20"/>
        </w:rPr>
        <w:t>ř</w:t>
      </w:r>
      <w:r w:rsidRPr="00300BBD">
        <w:rPr>
          <w:color w:val="000000"/>
          <w:sz w:val="20"/>
          <w:szCs w:val="20"/>
        </w:rPr>
        <w:t>ekryt</w:t>
      </w:r>
      <w:r w:rsidRPr="009A772D">
        <w:rPr>
          <w:color w:val="000000"/>
          <w:sz w:val="20"/>
          <w:szCs w:val="20"/>
        </w:rPr>
        <w:t>í</w:t>
      </w:r>
      <w:r w:rsidRPr="00300BBD">
        <w:rPr>
          <w:color w:val="000000"/>
          <w:sz w:val="20"/>
          <w:szCs w:val="20"/>
        </w:rPr>
        <w:t>m sp</w:t>
      </w:r>
      <w:r>
        <w:rPr>
          <w:color w:val="000000"/>
          <w:sz w:val="20"/>
          <w:szCs w:val="20"/>
        </w:rPr>
        <w:t>á</w:t>
      </w:r>
      <w:r w:rsidRPr="00300BBD">
        <w:rPr>
          <w:color w:val="000000"/>
          <w:sz w:val="20"/>
          <w:szCs w:val="20"/>
        </w:rPr>
        <w:t>r</w:t>
      </w:r>
      <w:r w:rsidRPr="00311E94">
        <w:rPr>
          <w:color w:val="000000"/>
          <w:sz w:val="20"/>
          <w:szCs w:val="20"/>
        </w:rPr>
        <w:t>.</w:t>
      </w:r>
      <w:r w:rsidRPr="009A772D">
        <w:rPr>
          <w:color w:val="000000"/>
          <w:sz w:val="20"/>
          <w:szCs w:val="20"/>
        </w:rPr>
        <w:t xml:space="preserve"> </w:t>
      </w:r>
    </w:p>
    <w:p w:rsidR="00C76D43" w:rsidRPr="00C76D43" w:rsidRDefault="00C76D43" w:rsidP="00BA313A">
      <w:pPr>
        <w:pStyle w:val="StylFrance11bZarovnatdoblokuPrvndek2cmPed"/>
        <w:ind w:left="142" w:right="0" w:firstLine="0"/>
        <w:rPr>
          <w:rFonts w:cs="Courier New"/>
          <w:sz w:val="16"/>
          <w:szCs w:val="16"/>
        </w:rPr>
      </w:pPr>
    </w:p>
    <w:p w:rsidR="009A772D" w:rsidRDefault="009A772D" w:rsidP="001E705E">
      <w:pPr>
        <w:pStyle w:val="StylFrance11bZarovnatdoblokuPrvndek2cmPed"/>
        <w:ind w:left="142" w:right="0" w:firstLine="0"/>
        <w:rPr>
          <w:color w:val="000000"/>
          <w:sz w:val="20"/>
          <w:szCs w:val="20"/>
        </w:rPr>
      </w:pPr>
      <w:r w:rsidRPr="009A772D">
        <w:rPr>
          <w:color w:val="000000"/>
          <w:sz w:val="20"/>
          <w:szCs w:val="20"/>
        </w:rPr>
        <w:t>Plochy s výškov</w:t>
      </w:r>
      <w:r w:rsidRPr="009A772D">
        <w:rPr>
          <w:rFonts w:ascii="Cambria" w:hAnsi="Cambria" w:cs="Cambria"/>
          <w:color w:val="000000"/>
          <w:sz w:val="20"/>
          <w:szCs w:val="20"/>
        </w:rPr>
        <w:t>ě</w:t>
      </w:r>
      <w:r w:rsidRPr="009A772D">
        <w:rPr>
          <w:color w:val="000000"/>
          <w:sz w:val="20"/>
          <w:szCs w:val="20"/>
        </w:rPr>
        <w:t xml:space="preserve"> nejednotnou p</w:t>
      </w:r>
      <w:r w:rsidR="001E705E">
        <w:rPr>
          <w:rFonts w:ascii="Cambria" w:hAnsi="Cambria" w:cs="Cambria"/>
          <w:color w:val="000000"/>
          <w:sz w:val="20"/>
          <w:szCs w:val="20"/>
        </w:rPr>
        <w:t>ů</w:t>
      </w:r>
      <w:r w:rsidRPr="009A772D">
        <w:rPr>
          <w:color w:val="000000"/>
          <w:sz w:val="20"/>
          <w:szCs w:val="20"/>
        </w:rPr>
        <w:t>vodn</w:t>
      </w:r>
      <w:r w:rsidRPr="009A772D">
        <w:rPr>
          <w:rFonts w:cs="France"/>
          <w:color w:val="000000"/>
          <w:sz w:val="20"/>
          <w:szCs w:val="20"/>
        </w:rPr>
        <w:t>í</w:t>
      </w:r>
      <w:r w:rsidRPr="009A772D">
        <w:rPr>
          <w:color w:val="000000"/>
          <w:sz w:val="20"/>
          <w:szCs w:val="20"/>
        </w:rPr>
        <w:t xml:space="preserve"> tepelnou izolac</w:t>
      </w:r>
      <w:r w:rsidRPr="009A772D">
        <w:rPr>
          <w:rFonts w:cs="France"/>
          <w:color w:val="000000"/>
          <w:sz w:val="20"/>
          <w:szCs w:val="20"/>
        </w:rPr>
        <w:t>í</w:t>
      </w:r>
      <w:r w:rsidRPr="009A772D">
        <w:rPr>
          <w:color w:val="000000"/>
          <w:sz w:val="20"/>
          <w:szCs w:val="20"/>
        </w:rPr>
        <w:t xml:space="preserve"> p</w:t>
      </w:r>
      <w:r w:rsidRPr="009A772D">
        <w:rPr>
          <w:rFonts w:ascii="Cambria" w:hAnsi="Cambria" w:cs="Cambria"/>
          <w:color w:val="000000"/>
          <w:sz w:val="20"/>
          <w:szCs w:val="20"/>
        </w:rPr>
        <w:t>ř</w:t>
      </w:r>
      <w:r w:rsidRPr="009A772D">
        <w:rPr>
          <w:color w:val="000000"/>
          <w:sz w:val="20"/>
          <w:szCs w:val="20"/>
        </w:rPr>
        <w:t>ekr</w:t>
      </w:r>
      <w:r w:rsidRPr="009A772D">
        <w:rPr>
          <w:rFonts w:cs="France"/>
          <w:color w:val="000000"/>
          <w:sz w:val="20"/>
          <w:szCs w:val="20"/>
        </w:rPr>
        <w:t>ý</w:t>
      </w:r>
      <w:r w:rsidRPr="009A772D">
        <w:rPr>
          <w:color w:val="000000"/>
          <w:sz w:val="20"/>
          <w:szCs w:val="20"/>
        </w:rPr>
        <w:t xml:space="preserve">t z horní strany </w:t>
      </w:r>
      <w:r w:rsidR="001E705E">
        <w:rPr>
          <w:color w:val="000000"/>
          <w:sz w:val="20"/>
          <w:szCs w:val="20"/>
        </w:rPr>
        <w:t>n</w:t>
      </w:r>
      <w:r w:rsidRPr="009A772D">
        <w:rPr>
          <w:color w:val="000000"/>
          <w:sz w:val="20"/>
          <w:szCs w:val="20"/>
        </w:rPr>
        <w:t>ovou vrstv</w:t>
      </w:r>
      <w:r w:rsidR="001E705E">
        <w:rPr>
          <w:color w:val="000000"/>
          <w:sz w:val="20"/>
          <w:szCs w:val="20"/>
        </w:rPr>
        <w:t>ou</w:t>
      </w:r>
      <w:r w:rsidRPr="009A772D">
        <w:rPr>
          <w:color w:val="000000"/>
          <w:sz w:val="20"/>
          <w:szCs w:val="20"/>
        </w:rPr>
        <w:t xml:space="preserve"> tepelné izolace z pás</w:t>
      </w:r>
      <w:r w:rsidRPr="009A772D">
        <w:rPr>
          <w:rFonts w:ascii="Cambria" w:hAnsi="Cambria" w:cs="Cambria"/>
          <w:color w:val="000000"/>
          <w:sz w:val="20"/>
          <w:szCs w:val="20"/>
        </w:rPr>
        <w:t>ů</w:t>
      </w:r>
      <w:r w:rsidRPr="009A772D">
        <w:rPr>
          <w:color w:val="000000"/>
          <w:sz w:val="20"/>
          <w:szCs w:val="20"/>
        </w:rPr>
        <w:t xml:space="preserve"> z minerální plsti, </w:t>
      </w:r>
      <w:proofErr w:type="spellStart"/>
      <w:r w:rsidRPr="009A772D">
        <w:rPr>
          <w:color w:val="000000"/>
          <w:sz w:val="20"/>
          <w:szCs w:val="20"/>
        </w:rPr>
        <w:t>hydrofobizované</w:t>
      </w:r>
      <w:proofErr w:type="spellEnd"/>
      <w:r w:rsidRPr="009A772D">
        <w:rPr>
          <w:color w:val="000000"/>
          <w:sz w:val="20"/>
          <w:szCs w:val="20"/>
        </w:rPr>
        <w:t>, s deklarovaným sou</w:t>
      </w:r>
      <w:r w:rsidRPr="009A772D">
        <w:rPr>
          <w:rFonts w:ascii="Cambria" w:hAnsi="Cambria" w:cs="Cambria"/>
          <w:color w:val="000000"/>
          <w:sz w:val="20"/>
          <w:szCs w:val="20"/>
        </w:rPr>
        <w:t>č</w:t>
      </w:r>
      <w:r w:rsidRPr="009A772D">
        <w:rPr>
          <w:color w:val="000000"/>
          <w:sz w:val="20"/>
          <w:szCs w:val="20"/>
        </w:rPr>
        <w:t>initelem tepelné vodivosti lambda D 0,033 W/(</w:t>
      </w:r>
      <w:proofErr w:type="spellStart"/>
      <w:proofErr w:type="gramStart"/>
      <w:r w:rsidRPr="009A772D">
        <w:rPr>
          <w:color w:val="000000"/>
          <w:sz w:val="20"/>
          <w:szCs w:val="20"/>
        </w:rPr>
        <w:t>m.K</w:t>
      </w:r>
      <w:proofErr w:type="spellEnd"/>
      <w:r w:rsidRPr="009A772D">
        <w:rPr>
          <w:color w:val="000000"/>
          <w:sz w:val="20"/>
          <w:szCs w:val="20"/>
        </w:rPr>
        <w:t>) v </w:t>
      </w:r>
      <w:proofErr w:type="spellStart"/>
      <w:r w:rsidRPr="009A772D">
        <w:rPr>
          <w:color w:val="000000"/>
          <w:sz w:val="20"/>
          <w:szCs w:val="20"/>
        </w:rPr>
        <w:t>tl</w:t>
      </w:r>
      <w:proofErr w:type="spellEnd"/>
      <w:proofErr w:type="gramEnd"/>
      <w:r w:rsidRPr="009A772D">
        <w:rPr>
          <w:color w:val="000000"/>
          <w:sz w:val="20"/>
          <w:szCs w:val="20"/>
        </w:rPr>
        <w:t xml:space="preserve">. 120mm. </w:t>
      </w:r>
    </w:p>
    <w:p w:rsidR="00BA313A" w:rsidRPr="00C76D43" w:rsidRDefault="00BA313A" w:rsidP="00686DCE">
      <w:pPr>
        <w:pStyle w:val="StylFrance11bZarovnatdoblokuPrvndek2cmPed"/>
        <w:ind w:left="0" w:right="0" w:firstLine="0"/>
        <w:rPr>
          <w:color w:val="000000"/>
          <w:sz w:val="16"/>
          <w:szCs w:val="16"/>
        </w:rPr>
      </w:pPr>
    </w:p>
    <w:p w:rsidR="00E37458" w:rsidRDefault="00E37458" w:rsidP="00E37458">
      <w:pPr>
        <w:pStyle w:val="StylFrance11bZarovnatdoblokuPrvndek2cmPed"/>
        <w:ind w:left="142" w:right="0" w:firstLine="0"/>
        <w:rPr>
          <w:color w:val="000000"/>
          <w:sz w:val="20"/>
          <w:szCs w:val="20"/>
          <w:u w:val="single"/>
        </w:rPr>
      </w:pPr>
      <w:r w:rsidRPr="009A772D">
        <w:rPr>
          <w:color w:val="000000"/>
          <w:sz w:val="20"/>
          <w:szCs w:val="20"/>
          <w:u w:val="single"/>
        </w:rPr>
        <w:t>Stávající tepelná izolace z minerálních pás</w:t>
      </w:r>
      <w:r w:rsidRPr="009A772D">
        <w:rPr>
          <w:rFonts w:ascii="Cambria" w:hAnsi="Cambria" w:cs="Cambria"/>
          <w:color w:val="000000"/>
          <w:sz w:val="20"/>
          <w:szCs w:val="20"/>
          <w:u w:val="single"/>
        </w:rPr>
        <w:t>ů</w:t>
      </w:r>
      <w:r w:rsidR="00680856" w:rsidRPr="009A772D">
        <w:rPr>
          <w:color w:val="000000"/>
          <w:sz w:val="20"/>
          <w:szCs w:val="20"/>
          <w:u w:val="single"/>
        </w:rPr>
        <w:t xml:space="preserve"> (nep</w:t>
      </w:r>
      <w:r w:rsidR="00680856" w:rsidRPr="009A772D">
        <w:rPr>
          <w:rFonts w:ascii="Cambria" w:hAnsi="Cambria" w:cs="Cambria"/>
          <w:color w:val="000000"/>
          <w:sz w:val="20"/>
          <w:szCs w:val="20"/>
          <w:u w:val="single"/>
        </w:rPr>
        <w:t>ř</w:t>
      </w:r>
      <w:r w:rsidR="00680856" w:rsidRPr="009A772D">
        <w:rPr>
          <w:color w:val="000000"/>
          <w:sz w:val="20"/>
          <w:szCs w:val="20"/>
          <w:u w:val="single"/>
        </w:rPr>
        <w:t>ístupn</w:t>
      </w:r>
      <w:r w:rsidR="007C5B24">
        <w:rPr>
          <w:color w:val="000000"/>
          <w:sz w:val="20"/>
          <w:szCs w:val="20"/>
          <w:u w:val="single"/>
        </w:rPr>
        <w:t>á</w:t>
      </w:r>
      <w:r w:rsidR="00680856" w:rsidRPr="009A772D">
        <w:rPr>
          <w:color w:val="000000"/>
          <w:sz w:val="20"/>
          <w:szCs w:val="20"/>
          <w:u w:val="single"/>
        </w:rPr>
        <w:t xml:space="preserve"> </w:t>
      </w:r>
      <w:r w:rsidR="00680856" w:rsidRPr="009A772D">
        <w:rPr>
          <w:rFonts w:ascii="Cambria" w:hAnsi="Cambria" w:cs="Cambria"/>
          <w:color w:val="000000"/>
          <w:sz w:val="20"/>
          <w:szCs w:val="20"/>
          <w:u w:val="single"/>
        </w:rPr>
        <w:t>č</w:t>
      </w:r>
      <w:r w:rsidR="00680856" w:rsidRPr="009A772D">
        <w:rPr>
          <w:color w:val="000000"/>
          <w:sz w:val="20"/>
          <w:szCs w:val="20"/>
          <w:u w:val="single"/>
        </w:rPr>
        <w:t>ásti krovu)</w:t>
      </w:r>
      <w:r w:rsidRPr="009A772D">
        <w:rPr>
          <w:color w:val="000000"/>
          <w:sz w:val="20"/>
          <w:szCs w:val="20"/>
          <w:u w:val="single"/>
        </w:rPr>
        <w:t>:</w:t>
      </w:r>
    </w:p>
    <w:p w:rsidR="009A772D" w:rsidRPr="00291E8F" w:rsidRDefault="00311F9E" w:rsidP="00190D86">
      <w:pPr>
        <w:pStyle w:val="StylFrance11bZarovnatdoblokuPrvndek2cmPed"/>
        <w:ind w:left="142" w:right="0" w:firstLine="0"/>
        <w:rPr>
          <w:sz w:val="20"/>
          <w:szCs w:val="20"/>
        </w:rPr>
      </w:pPr>
      <w:r>
        <w:rPr>
          <w:color w:val="000000"/>
          <w:sz w:val="20"/>
          <w:szCs w:val="20"/>
        </w:rPr>
        <w:t>P</w:t>
      </w:r>
      <w:r w:rsidRPr="00311F9E">
        <w:rPr>
          <w:color w:val="000000"/>
          <w:sz w:val="20"/>
          <w:szCs w:val="20"/>
        </w:rPr>
        <w:t>o demontá</w:t>
      </w:r>
      <w:r w:rsidRPr="00311F9E">
        <w:rPr>
          <w:rFonts w:cs="Cambria"/>
          <w:color w:val="000000"/>
          <w:sz w:val="20"/>
          <w:szCs w:val="20"/>
        </w:rPr>
        <w:t>ži</w:t>
      </w:r>
      <w:r w:rsidRPr="00311F9E">
        <w:rPr>
          <w:color w:val="000000"/>
          <w:sz w:val="20"/>
          <w:szCs w:val="20"/>
        </w:rPr>
        <w:t xml:space="preserve"> p</w:t>
      </w:r>
      <w:r w:rsidRPr="00311F9E">
        <w:rPr>
          <w:rFonts w:ascii="Cambria" w:hAnsi="Cambria" w:cs="Cambria"/>
          <w:color w:val="000000"/>
          <w:sz w:val="20"/>
          <w:szCs w:val="20"/>
        </w:rPr>
        <w:t>ů</w:t>
      </w:r>
      <w:r w:rsidRPr="00311F9E">
        <w:rPr>
          <w:color w:val="000000"/>
          <w:sz w:val="20"/>
          <w:szCs w:val="20"/>
        </w:rPr>
        <w:t>vodn</w:t>
      </w:r>
      <w:r w:rsidRPr="00311F9E">
        <w:rPr>
          <w:rFonts w:cs="France"/>
          <w:color w:val="000000"/>
          <w:sz w:val="20"/>
          <w:szCs w:val="20"/>
        </w:rPr>
        <w:t>ího</w:t>
      </w:r>
      <w:r w:rsidRPr="00311F9E">
        <w:rPr>
          <w:color w:val="000000"/>
          <w:sz w:val="20"/>
          <w:szCs w:val="20"/>
        </w:rPr>
        <w:t xml:space="preserve"> st</w:t>
      </w:r>
      <w:r w:rsidRPr="001E705E">
        <w:rPr>
          <w:rFonts w:ascii="Cambria" w:hAnsi="Cambria" w:cs="Cambria"/>
          <w:color w:val="000000"/>
          <w:sz w:val="20"/>
          <w:szCs w:val="20"/>
        </w:rPr>
        <w:t>ř</w:t>
      </w:r>
      <w:r w:rsidRPr="00311F9E">
        <w:rPr>
          <w:color w:val="000000"/>
          <w:sz w:val="20"/>
          <w:szCs w:val="20"/>
        </w:rPr>
        <w:t>ešn</w:t>
      </w:r>
      <w:r w:rsidRPr="001E705E">
        <w:rPr>
          <w:color w:val="000000"/>
          <w:sz w:val="20"/>
          <w:szCs w:val="20"/>
        </w:rPr>
        <w:t>ího</w:t>
      </w:r>
      <w:r w:rsidRPr="00311F9E">
        <w:rPr>
          <w:color w:val="000000"/>
          <w:sz w:val="20"/>
          <w:szCs w:val="20"/>
        </w:rPr>
        <w:t xml:space="preserve"> plášt</w:t>
      </w:r>
      <w:r w:rsidRPr="001E705E">
        <w:rPr>
          <w:rFonts w:ascii="Cambria" w:hAnsi="Cambria" w:cs="Cambria"/>
          <w:color w:val="000000"/>
          <w:sz w:val="20"/>
          <w:szCs w:val="20"/>
        </w:rPr>
        <w:t>ě</w:t>
      </w:r>
      <w:r w:rsidRPr="00311F9E">
        <w:rPr>
          <w:color w:val="000000"/>
          <w:sz w:val="20"/>
          <w:szCs w:val="20"/>
        </w:rPr>
        <w:t xml:space="preserve"> (krytina+bedn</w:t>
      </w:r>
      <w:r w:rsidRPr="001E705E">
        <w:rPr>
          <w:rFonts w:ascii="Cambria" w:hAnsi="Cambria" w:cs="Cambria"/>
          <w:color w:val="000000"/>
          <w:sz w:val="20"/>
          <w:szCs w:val="20"/>
        </w:rPr>
        <w:t>ě</w:t>
      </w:r>
      <w:r w:rsidRPr="00311F9E">
        <w:rPr>
          <w:color w:val="000000"/>
          <w:sz w:val="20"/>
          <w:szCs w:val="20"/>
        </w:rPr>
        <w:t>n</w:t>
      </w:r>
      <w:r w:rsidRPr="001E705E">
        <w:rPr>
          <w:color w:val="000000"/>
          <w:sz w:val="20"/>
          <w:szCs w:val="20"/>
        </w:rPr>
        <w:t>í</w:t>
      </w:r>
      <w:r w:rsidRPr="00311F9E">
        <w:rPr>
          <w:color w:val="000000"/>
          <w:sz w:val="20"/>
          <w:szCs w:val="20"/>
        </w:rPr>
        <w:t>)</w:t>
      </w:r>
      <w:r w:rsidR="00291E8F">
        <w:rPr>
          <w:color w:val="000000"/>
          <w:sz w:val="20"/>
          <w:szCs w:val="20"/>
        </w:rPr>
        <w:t>,</w:t>
      </w:r>
      <w:r w:rsidR="00E37458" w:rsidRPr="00311F9E">
        <w:rPr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provést revizi p</w:t>
      </w:r>
      <w:r w:rsidRPr="001E705E">
        <w:rPr>
          <w:rFonts w:ascii="Cambria" w:hAnsi="Cambria" w:cs="Cambria"/>
          <w:color w:val="000000"/>
          <w:sz w:val="20"/>
          <w:szCs w:val="20"/>
        </w:rPr>
        <w:t>ů</w:t>
      </w:r>
      <w:r w:rsidRPr="001E705E">
        <w:rPr>
          <w:color w:val="000000"/>
          <w:sz w:val="20"/>
          <w:szCs w:val="20"/>
        </w:rPr>
        <w:t>vodn</w:t>
      </w:r>
      <w:r w:rsidRPr="001E705E">
        <w:rPr>
          <w:rFonts w:cs="France"/>
          <w:color w:val="000000"/>
          <w:sz w:val="20"/>
          <w:szCs w:val="20"/>
        </w:rPr>
        <w:t>í</w:t>
      </w:r>
      <w:r w:rsidRPr="001E705E">
        <w:rPr>
          <w:color w:val="000000"/>
          <w:sz w:val="20"/>
          <w:szCs w:val="20"/>
        </w:rPr>
        <w:t xml:space="preserve"> tepeln</w:t>
      </w:r>
      <w:r w:rsidRPr="001E705E">
        <w:rPr>
          <w:rFonts w:cs="France"/>
          <w:color w:val="000000"/>
          <w:sz w:val="20"/>
          <w:szCs w:val="20"/>
        </w:rPr>
        <w:t>é</w:t>
      </w:r>
      <w:r w:rsidRPr="001E705E">
        <w:rPr>
          <w:color w:val="000000"/>
          <w:sz w:val="20"/>
          <w:szCs w:val="20"/>
        </w:rPr>
        <w:t xml:space="preserve"> izolace z minerálních pas</w:t>
      </w:r>
      <w:r w:rsidR="001E705E">
        <w:rPr>
          <w:rFonts w:ascii="Cambria" w:hAnsi="Cambria" w:cs="Cambria"/>
          <w:color w:val="000000"/>
          <w:sz w:val="20"/>
          <w:szCs w:val="20"/>
        </w:rPr>
        <w:t>ů</w:t>
      </w:r>
      <w:r w:rsidRPr="001E705E">
        <w:rPr>
          <w:color w:val="000000"/>
          <w:sz w:val="20"/>
          <w:szCs w:val="20"/>
        </w:rPr>
        <w:t xml:space="preserve"> v </w:t>
      </w:r>
      <w:proofErr w:type="spellStart"/>
      <w:r w:rsidRPr="001E705E">
        <w:rPr>
          <w:color w:val="000000"/>
          <w:sz w:val="20"/>
          <w:szCs w:val="20"/>
        </w:rPr>
        <w:t>tl</w:t>
      </w:r>
      <w:proofErr w:type="spellEnd"/>
      <w:r w:rsidRPr="001E705E">
        <w:rPr>
          <w:color w:val="000000"/>
          <w:sz w:val="20"/>
          <w:szCs w:val="20"/>
        </w:rPr>
        <w:t xml:space="preserve">. </w:t>
      </w:r>
      <w:r w:rsidR="001E705E">
        <w:rPr>
          <w:color w:val="000000"/>
          <w:sz w:val="20"/>
          <w:szCs w:val="20"/>
        </w:rPr>
        <w:t xml:space="preserve">2x100mm – celkem </w:t>
      </w:r>
      <w:r w:rsidRPr="001E705E">
        <w:rPr>
          <w:color w:val="000000"/>
          <w:sz w:val="20"/>
          <w:szCs w:val="20"/>
        </w:rPr>
        <w:t>200</w:t>
      </w:r>
      <w:r w:rsidR="001E705E">
        <w:rPr>
          <w:color w:val="000000"/>
          <w:sz w:val="20"/>
          <w:szCs w:val="20"/>
        </w:rPr>
        <w:t>mm</w:t>
      </w:r>
      <w:r w:rsidRPr="001E705E">
        <w:rPr>
          <w:color w:val="000000"/>
          <w:sz w:val="20"/>
          <w:szCs w:val="20"/>
        </w:rPr>
        <w:t xml:space="preserve">. </w:t>
      </w:r>
      <w:r w:rsidR="001E705E" w:rsidRPr="001E705E">
        <w:rPr>
          <w:color w:val="000000"/>
          <w:sz w:val="20"/>
          <w:szCs w:val="20"/>
        </w:rPr>
        <w:t>Původní tepelnou izolaci narušenou zate</w:t>
      </w:r>
      <w:r w:rsidR="001E705E" w:rsidRPr="001E705E">
        <w:rPr>
          <w:rFonts w:ascii="Cambria" w:hAnsi="Cambria" w:cs="Cambria"/>
          <w:color w:val="000000"/>
          <w:sz w:val="20"/>
          <w:szCs w:val="20"/>
        </w:rPr>
        <w:t>č</w:t>
      </w:r>
      <w:r w:rsidR="001E705E" w:rsidRPr="001E705E">
        <w:rPr>
          <w:color w:val="000000"/>
          <w:sz w:val="20"/>
          <w:szCs w:val="20"/>
        </w:rPr>
        <w:t>en</w:t>
      </w:r>
      <w:r w:rsidR="001E705E" w:rsidRPr="001E705E">
        <w:rPr>
          <w:rFonts w:cs="France"/>
          <w:color w:val="000000"/>
          <w:sz w:val="20"/>
          <w:szCs w:val="20"/>
        </w:rPr>
        <w:t>í</w:t>
      </w:r>
      <w:r w:rsidR="001E705E" w:rsidRPr="001E705E">
        <w:rPr>
          <w:color w:val="000000"/>
          <w:sz w:val="20"/>
          <w:szCs w:val="20"/>
        </w:rPr>
        <w:t xml:space="preserve">m </w:t>
      </w:r>
      <w:r w:rsidRPr="001E705E">
        <w:rPr>
          <w:color w:val="000000"/>
          <w:sz w:val="20"/>
          <w:szCs w:val="20"/>
        </w:rPr>
        <w:t>vym</w:t>
      </w:r>
      <w:r w:rsidR="001E705E" w:rsidRPr="001E705E">
        <w:rPr>
          <w:rFonts w:ascii="Cambria" w:hAnsi="Cambria" w:cs="Cambria"/>
          <w:color w:val="000000"/>
          <w:sz w:val="20"/>
          <w:szCs w:val="20"/>
        </w:rPr>
        <w:t>ě</w:t>
      </w:r>
      <w:r w:rsidRPr="001E705E">
        <w:rPr>
          <w:color w:val="000000"/>
          <w:sz w:val="20"/>
          <w:szCs w:val="20"/>
        </w:rPr>
        <w:t>ni</w:t>
      </w:r>
      <w:r w:rsidR="001E705E" w:rsidRPr="001E705E">
        <w:rPr>
          <w:color w:val="000000"/>
          <w:sz w:val="20"/>
          <w:szCs w:val="20"/>
        </w:rPr>
        <w:t>t a</w:t>
      </w:r>
      <w:r w:rsidRPr="001E705E">
        <w:rPr>
          <w:color w:val="000000"/>
          <w:sz w:val="20"/>
          <w:szCs w:val="20"/>
        </w:rPr>
        <w:t xml:space="preserve"> </w:t>
      </w:r>
      <w:r w:rsidR="001E705E" w:rsidRPr="001E705E">
        <w:rPr>
          <w:color w:val="000000"/>
          <w:sz w:val="20"/>
          <w:szCs w:val="20"/>
        </w:rPr>
        <w:t>chyb</w:t>
      </w:r>
      <w:r w:rsidR="001E705E" w:rsidRPr="001E705E">
        <w:rPr>
          <w:rFonts w:ascii="Cambria" w:hAnsi="Cambria" w:cs="Cambria"/>
          <w:color w:val="000000"/>
          <w:sz w:val="20"/>
          <w:szCs w:val="20"/>
        </w:rPr>
        <w:t>ě</w:t>
      </w:r>
      <w:r w:rsidR="001E705E" w:rsidRPr="001E705E">
        <w:rPr>
          <w:color w:val="000000"/>
          <w:sz w:val="20"/>
          <w:szCs w:val="20"/>
        </w:rPr>
        <w:t>jící</w:t>
      </w:r>
      <w:r w:rsidRPr="001E705E">
        <w:rPr>
          <w:color w:val="000000"/>
          <w:sz w:val="20"/>
          <w:szCs w:val="20"/>
        </w:rPr>
        <w:t xml:space="preserve"> </w:t>
      </w:r>
      <w:r w:rsidR="001E705E" w:rsidRPr="001E705E">
        <w:rPr>
          <w:color w:val="000000"/>
          <w:sz w:val="20"/>
          <w:szCs w:val="20"/>
        </w:rPr>
        <w:t xml:space="preserve">tepelnou izolaci </w:t>
      </w:r>
      <w:r w:rsidRPr="001E705E">
        <w:rPr>
          <w:color w:val="000000"/>
          <w:sz w:val="20"/>
          <w:szCs w:val="20"/>
        </w:rPr>
        <w:t>doplnit. Novou vrstvu tepelné izolace provést z pás</w:t>
      </w:r>
      <w:r w:rsidRPr="001E705E">
        <w:rPr>
          <w:rFonts w:ascii="Cambria" w:hAnsi="Cambria" w:cs="Cambria"/>
          <w:color w:val="000000"/>
          <w:sz w:val="20"/>
          <w:szCs w:val="20"/>
        </w:rPr>
        <w:t>ů</w:t>
      </w:r>
      <w:r w:rsidRPr="001E705E">
        <w:rPr>
          <w:color w:val="000000"/>
          <w:sz w:val="20"/>
          <w:szCs w:val="20"/>
        </w:rPr>
        <w:t xml:space="preserve"> z minerální plsti, </w:t>
      </w:r>
      <w:proofErr w:type="spellStart"/>
      <w:r w:rsidRPr="001E705E">
        <w:rPr>
          <w:color w:val="000000"/>
          <w:sz w:val="20"/>
          <w:szCs w:val="20"/>
        </w:rPr>
        <w:t>hydrofobizované</w:t>
      </w:r>
      <w:proofErr w:type="spellEnd"/>
      <w:r w:rsidRPr="001E705E">
        <w:rPr>
          <w:color w:val="000000"/>
          <w:sz w:val="20"/>
          <w:szCs w:val="20"/>
        </w:rPr>
        <w:t>, s deklarovaným sou</w:t>
      </w:r>
      <w:r w:rsidRPr="001E705E">
        <w:rPr>
          <w:rFonts w:ascii="Cambria" w:hAnsi="Cambria" w:cs="Cambria"/>
          <w:color w:val="000000"/>
          <w:sz w:val="20"/>
          <w:szCs w:val="20"/>
        </w:rPr>
        <w:t>č</w:t>
      </w:r>
      <w:r w:rsidRPr="001E705E">
        <w:rPr>
          <w:color w:val="000000"/>
          <w:sz w:val="20"/>
          <w:szCs w:val="20"/>
        </w:rPr>
        <w:t>initelem tepelné vodivosti lambda D 0,033 W/(</w:t>
      </w:r>
      <w:proofErr w:type="spellStart"/>
      <w:proofErr w:type="gramStart"/>
      <w:r w:rsidRPr="001E705E">
        <w:rPr>
          <w:color w:val="000000"/>
          <w:sz w:val="20"/>
          <w:szCs w:val="20"/>
        </w:rPr>
        <w:t>m.K</w:t>
      </w:r>
      <w:proofErr w:type="spellEnd"/>
      <w:r w:rsidRPr="001E705E">
        <w:rPr>
          <w:color w:val="000000"/>
          <w:sz w:val="20"/>
          <w:szCs w:val="20"/>
        </w:rPr>
        <w:t>)</w:t>
      </w:r>
      <w:r w:rsidR="009B7001">
        <w:rPr>
          <w:color w:val="000000"/>
          <w:sz w:val="20"/>
          <w:szCs w:val="20"/>
        </w:rPr>
        <w:t xml:space="preserve"> </w:t>
      </w:r>
      <w:r w:rsidRPr="001E705E">
        <w:rPr>
          <w:color w:val="000000"/>
          <w:sz w:val="20"/>
          <w:szCs w:val="20"/>
        </w:rPr>
        <w:t>v </w:t>
      </w:r>
      <w:proofErr w:type="spellStart"/>
      <w:r w:rsidRPr="001E705E">
        <w:rPr>
          <w:color w:val="000000"/>
          <w:sz w:val="20"/>
          <w:szCs w:val="20"/>
        </w:rPr>
        <w:t>tl</w:t>
      </w:r>
      <w:proofErr w:type="spellEnd"/>
      <w:proofErr w:type="gramEnd"/>
      <w:r w:rsidRPr="001E705E">
        <w:rPr>
          <w:color w:val="000000"/>
          <w:sz w:val="20"/>
          <w:szCs w:val="20"/>
        </w:rPr>
        <w:t>. 120+120=240mm, kladené s p</w:t>
      </w:r>
      <w:r w:rsidRPr="001E705E">
        <w:rPr>
          <w:rFonts w:ascii="Cambria" w:hAnsi="Cambria" w:cs="Cambria"/>
          <w:color w:val="000000"/>
          <w:sz w:val="20"/>
          <w:szCs w:val="20"/>
        </w:rPr>
        <w:t>ř</w:t>
      </w:r>
      <w:r w:rsidRPr="001E705E">
        <w:rPr>
          <w:color w:val="000000"/>
          <w:sz w:val="20"/>
          <w:szCs w:val="20"/>
        </w:rPr>
        <w:t>ekrytím sp</w:t>
      </w:r>
      <w:r w:rsidR="009B7001">
        <w:rPr>
          <w:color w:val="000000"/>
          <w:sz w:val="20"/>
          <w:szCs w:val="20"/>
        </w:rPr>
        <w:t>á</w:t>
      </w:r>
      <w:r w:rsidRPr="001E705E">
        <w:rPr>
          <w:color w:val="000000"/>
          <w:sz w:val="20"/>
          <w:szCs w:val="20"/>
        </w:rPr>
        <w:t>r.</w:t>
      </w:r>
      <w:r w:rsidR="00190D86">
        <w:rPr>
          <w:color w:val="000000"/>
          <w:sz w:val="20"/>
          <w:szCs w:val="20"/>
        </w:rPr>
        <w:t xml:space="preserve">  </w:t>
      </w:r>
      <w:r w:rsidR="00291E8F" w:rsidRPr="00291E8F">
        <w:rPr>
          <w:sz w:val="20"/>
          <w:szCs w:val="20"/>
        </w:rPr>
        <w:t>Tepelná izolace u mansardové střechy v </w:t>
      </w:r>
      <w:proofErr w:type="spellStart"/>
      <w:r w:rsidR="00291E8F" w:rsidRPr="00291E8F">
        <w:rPr>
          <w:sz w:val="20"/>
          <w:szCs w:val="20"/>
        </w:rPr>
        <w:t>tl</w:t>
      </w:r>
      <w:proofErr w:type="spellEnd"/>
      <w:r w:rsidR="00291E8F" w:rsidRPr="00291E8F">
        <w:rPr>
          <w:sz w:val="20"/>
          <w:szCs w:val="20"/>
        </w:rPr>
        <w:t xml:space="preserve">. </w:t>
      </w:r>
      <w:r w:rsidR="00190D86" w:rsidRPr="00291E8F">
        <w:rPr>
          <w:sz w:val="20"/>
          <w:szCs w:val="20"/>
        </w:rPr>
        <w:t>160</w:t>
      </w:r>
      <w:r w:rsidR="00291E8F" w:rsidRPr="00291E8F">
        <w:rPr>
          <w:sz w:val="20"/>
          <w:szCs w:val="20"/>
        </w:rPr>
        <w:t>mm, vložená mezi krokve.</w:t>
      </w:r>
    </w:p>
    <w:p w:rsidR="00190D86" w:rsidRPr="00291E8F" w:rsidRDefault="00190D86" w:rsidP="00190D86">
      <w:pPr>
        <w:pStyle w:val="StylFrance11bZarovnatdoblokuPrvndek2cmPed"/>
        <w:ind w:left="142" w:right="0" w:firstLine="0"/>
        <w:rPr>
          <w:color w:val="000000"/>
          <w:sz w:val="16"/>
          <w:szCs w:val="16"/>
          <w:vertAlign w:val="superscript"/>
        </w:rPr>
      </w:pPr>
    </w:p>
    <w:p w:rsidR="00447890" w:rsidRPr="00984421" w:rsidRDefault="00442D08" w:rsidP="00A7396D">
      <w:pPr>
        <w:pStyle w:val="StylFrance11bZarovnatdoblokuPrvndek2cmPed"/>
        <w:ind w:left="142" w:right="0" w:firstLine="0"/>
        <w:rPr>
          <w:b/>
          <w:color w:val="000000"/>
          <w:sz w:val="20"/>
          <w:szCs w:val="20"/>
        </w:rPr>
      </w:pPr>
      <w:r w:rsidRPr="00984421">
        <w:rPr>
          <w:b/>
          <w:color w:val="000000"/>
          <w:sz w:val="20"/>
          <w:szCs w:val="20"/>
        </w:rPr>
        <w:t>Podklad p</w:t>
      </w:r>
      <w:r w:rsidRPr="00984421">
        <w:rPr>
          <w:rFonts w:cs="Cambria"/>
          <w:b/>
          <w:color w:val="000000"/>
          <w:sz w:val="20"/>
          <w:szCs w:val="20"/>
        </w:rPr>
        <w:t>ř</w:t>
      </w:r>
      <w:r w:rsidRPr="00984421">
        <w:rPr>
          <w:b/>
          <w:color w:val="000000"/>
          <w:sz w:val="20"/>
          <w:szCs w:val="20"/>
        </w:rPr>
        <w:t>ed polo</w:t>
      </w:r>
      <w:r w:rsidRPr="00984421">
        <w:rPr>
          <w:rFonts w:cs="France"/>
          <w:b/>
          <w:color w:val="000000"/>
          <w:sz w:val="20"/>
          <w:szCs w:val="20"/>
        </w:rPr>
        <w:t>ž</w:t>
      </w:r>
      <w:r w:rsidRPr="00984421">
        <w:rPr>
          <w:b/>
          <w:color w:val="000000"/>
          <w:sz w:val="20"/>
          <w:szCs w:val="20"/>
        </w:rPr>
        <w:t>en</w:t>
      </w:r>
      <w:r w:rsidRPr="00984421">
        <w:rPr>
          <w:rFonts w:cs="France"/>
          <w:b/>
          <w:color w:val="000000"/>
          <w:sz w:val="20"/>
          <w:szCs w:val="20"/>
        </w:rPr>
        <w:t>í</w:t>
      </w:r>
      <w:r w:rsidRPr="00984421">
        <w:rPr>
          <w:b/>
          <w:color w:val="000000"/>
          <w:sz w:val="20"/>
          <w:szCs w:val="20"/>
        </w:rPr>
        <w:t>m nov</w:t>
      </w:r>
      <w:r w:rsidRPr="00984421">
        <w:rPr>
          <w:rFonts w:cs="France"/>
          <w:b/>
          <w:color w:val="000000"/>
          <w:sz w:val="20"/>
          <w:szCs w:val="20"/>
        </w:rPr>
        <w:t>é</w:t>
      </w:r>
      <w:r w:rsidRPr="00984421">
        <w:rPr>
          <w:b/>
          <w:color w:val="000000"/>
          <w:sz w:val="20"/>
          <w:szCs w:val="20"/>
        </w:rPr>
        <w:t xml:space="preserve"> vrstvy tepeln</w:t>
      </w:r>
      <w:r w:rsidRPr="00984421">
        <w:rPr>
          <w:rFonts w:cs="France"/>
          <w:b/>
          <w:color w:val="000000"/>
          <w:sz w:val="20"/>
          <w:szCs w:val="20"/>
        </w:rPr>
        <w:t>é</w:t>
      </w:r>
      <w:r w:rsidRPr="00984421">
        <w:rPr>
          <w:b/>
          <w:color w:val="000000"/>
          <w:sz w:val="20"/>
          <w:szCs w:val="20"/>
        </w:rPr>
        <w:t xml:space="preserve"> izolace </w:t>
      </w:r>
      <w:r w:rsidR="009B7001" w:rsidRPr="00984421">
        <w:rPr>
          <w:b/>
          <w:color w:val="000000"/>
          <w:sz w:val="20"/>
          <w:szCs w:val="20"/>
        </w:rPr>
        <w:t>vy</w:t>
      </w:r>
      <w:r w:rsidR="009B7001" w:rsidRPr="00984421">
        <w:rPr>
          <w:rFonts w:ascii="Cambria" w:hAnsi="Cambria" w:cs="Cambria"/>
          <w:b/>
          <w:color w:val="000000"/>
          <w:sz w:val="20"/>
          <w:szCs w:val="20"/>
        </w:rPr>
        <w:t>č</w:t>
      </w:r>
      <w:r w:rsidR="009B7001" w:rsidRPr="00984421">
        <w:rPr>
          <w:b/>
          <w:color w:val="000000"/>
          <w:sz w:val="20"/>
          <w:szCs w:val="20"/>
        </w:rPr>
        <w:t>istit</w:t>
      </w:r>
      <w:r w:rsidRPr="00984421">
        <w:rPr>
          <w:b/>
          <w:color w:val="000000"/>
          <w:sz w:val="20"/>
          <w:szCs w:val="20"/>
        </w:rPr>
        <w:t xml:space="preserve"> (vys</w:t>
      </w:r>
      <w:r w:rsidRPr="00984421">
        <w:rPr>
          <w:rFonts w:cs="France"/>
          <w:b/>
          <w:color w:val="000000"/>
          <w:sz w:val="20"/>
          <w:szCs w:val="20"/>
        </w:rPr>
        <w:t>á</w:t>
      </w:r>
      <w:r w:rsidR="00E840E4" w:rsidRPr="00984421">
        <w:rPr>
          <w:b/>
          <w:color w:val="000000"/>
          <w:sz w:val="20"/>
          <w:szCs w:val="20"/>
        </w:rPr>
        <w:t xml:space="preserve">t), </w:t>
      </w:r>
      <w:r w:rsidR="009B7001" w:rsidRPr="00984421">
        <w:rPr>
          <w:b/>
          <w:color w:val="000000"/>
          <w:sz w:val="20"/>
          <w:szCs w:val="20"/>
        </w:rPr>
        <w:t>zavlhlé</w:t>
      </w:r>
      <w:r w:rsidRPr="00984421">
        <w:rPr>
          <w:b/>
          <w:color w:val="000000"/>
          <w:sz w:val="20"/>
          <w:szCs w:val="20"/>
        </w:rPr>
        <w:t xml:space="preserve"> plochy v</w:t>
      </w:r>
      <w:r w:rsidR="009B7001" w:rsidRPr="00984421">
        <w:rPr>
          <w:b/>
          <w:color w:val="000000"/>
          <w:sz w:val="20"/>
          <w:szCs w:val="20"/>
        </w:rPr>
        <w:t>y</w:t>
      </w:r>
      <w:r w:rsidRPr="00984421">
        <w:rPr>
          <w:b/>
          <w:color w:val="000000"/>
          <w:sz w:val="20"/>
          <w:szCs w:val="20"/>
        </w:rPr>
        <w:t>su</w:t>
      </w:r>
      <w:r w:rsidRPr="00984421">
        <w:rPr>
          <w:rFonts w:cs="France"/>
          <w:b/>
          <w:color w:val="000000"/>
          <w:sz w:val="20"/>
          <w:szCs w:val="20"/>
        </w:rPr>
        <w:t>š</w:t>
      </w:r>
      <w:r w:rsidRPr="00984421">
        <w:rPr>
          <w:b/>
          <w:color w:val="000000"/>
          <w:sz w:val="20"/>
          <w:szCs w:val="20"/>
        </w:rPr>
        <w:t>it.</w:t>
      </w:r>
      <w:r w:rsidR="00E37458" w:rsidRPr="00984421">
        <w:rPr>
          <w:b/>
          <w:color w:val="000000"/>
          <w:sz w:val="20"/>
          <w:szCs w:val="20"/>
        </w:rPr>
        <w:t xml:space="preserve"> </w:t>
      </w:r>
      <w:r w:rsidR="00737259" w:rsidRPr="00686DCE">
        <w:rPr>
          <w:b/>
          <w:sz w:val="20"/>
        </w:rPr>
        <w:t>Zachovávan</w:t>
      </w:r>
      <w:r w:rsidR="00737259">
        <w:rPr>
          <w:b/>
          <w:sz w:val="20"/>
        </w:rPr>
        <w:t>é</w:t>
      </w:r>
      <w:r w:rsidR="00737259" w:rsidRPr="00686DCE">
        <w:rPr>
          <w:b/>
          <w:sz w:val="20"/>
        </w:rPr>
        <w:t>, nedemontovateln</w:t>
      </w:r>
      <w:r w:rsidR="00737259">
        <w:rPr>
          <w:b/>
          <w:sz w:val="20"/>
        </w:rPr>
        <w:t>é</w:t>
      </w:r>
      <w:r w:rsidR="00737259" w:rsidRPr="00686DCE">
        <w:rPr>
          <w:b/>
          <w:sz w:val="20"/>
        </w:rPr>
        <w:t xml:space="preserve"> </w:t>
      </w:r>
      <w:r w:rsidR="00737259">
        <w:rPr>
          <w:b/>
          <w:sz w:val="20"/>
        </w:rPr>
        <w:t>funk</w:t>
      </w:r>
      <w:r w:rsidR="00737259">
        <w:rPr>
          <w:rFonts w:ascii="Times New Roman" w:hAnsi="Times New Roman"/>
          <w:b/>
          <w:sz w:val="20"/>
        </w:rPr>
        <w:t xml:space="preserve">ční </w:t>
      </w:r>
      <w:r w:rsidR="00737259">
        <w:rPr>
          <w:b/>
          <w:sz w:val="20"/>
        </w:rPr>
        <w:t>rozvody</w:t>
      </w:r>
      <w:r w:rsidR="00737259" w:rsidRPr="00686DCE">
        <w:rPr>
          <w:b/>
          <w:sz w:val="20"/>
        </w:rPr>
        <w:t xml:space="preserve"> </w:t>
      </w:r>
      <w:r w:rsidR="00737259">
        <w:rPr>
          <w:b/>
          <w:sz w:val="20"/>
        </w:rPr>
        <w:t xml:space="preserve">(VZT, ZTI, klimatizace, SLP a elektro) v prostoru krovu </w:t>
      </w:r>
      <w:r w:rsidR="00737259" w:rsidRPr="00686DCE">
        <w:rPr>
          <w:b/>
          <w:sz w:val="20"/>
        </w:rPr>
        <w:t>po dobu stavebních prací chránit proti poškození. Zvláš</w:t>
      </w:r>
      <w:r w:rsidR="00737259" w:rsidRPr="00686DCE">
        <w:rPr>
          <w:rFonts w:ascii="Cambria" w:hAnsi="Cambria" w:cs="Cambria"/>
          <w:b/>
          <w:sz w:val="20"/>
        </w:rPr>
        <w:t>ť</w:t>
      </w:r>
      <w:r w:rsidR="00737259" w:rsidRPr="00686DCE">
        <w:rPr>
          <w:b/>
          <w:sz w:val="20"/>
        </w:rPr>
        <w:t xml:space="preserve"> brát ohled na zachování funk</w:t>
      </w:r>
      <w:r w:rsidR="00737259" w:rsidRPr="00686DCE">
        <w:rPr>
          <w:rFonts w:ascii="Cambria" w:hAnsi="Cambria" w:cs="Cambria"/>
          <w:b/>
          <w:sz w:val="20"/>
        </w:rPr>
        <w:t>č</w:t>
      </w:r>
      <w:r w:rsidR="00737259" w:rsidRPr="00686DCE">
        <w:rPr>
          <w:b/>
          <w:sz w:val="20"/>
        </w:rPr>
        <w:t>nosti stávajícího za</w:t>
      </w:r>
      <w:r w:rsidR="00737259" w:rsidRPr="00686DCE">
        <w:rPr>
          <w:rFonts w:ascii="Cambria" w:hAnsi="Cambria" w:cs="Cambria"/>
          <w:b/>
          <w:sz w:val="20"/>
        </w:rPr>
        <w:t>ř</w:t>
      </w:r>
      <w:r w:rsidR="00737259" w:rsidRPr="00686DCE">
        <w:rPr>
          <w:b/>
          <w:sz w:val="20"/>
        </w:rPr>
        <w:t>ízení po celou dobu opravy, v dostate</w:t>
      </w:r>
      <w:r w:rsidR="00737259" w:rsidRPr="00686DCE">
        <w:rPr>
          <w:rFonts w:ascii="Cambria" w:hAnsi="Cambria" w:cs="Cambria"/>
          <w:b/>
          <w:sz w:val="20"/>
        </w:rPr>
        <w:t>č</w:t>
      </w:r>
      <w:r w:rsidR="00737259" w:rsidRPr="00686DCE">
        <w:rPr>
          <w:b/>
          <w:sz w:val="20"/>
        </w:rPr>
        <w:t>ném p</w:t>
      </w:r>
      <w:r w:rsidR="00737259" w:rsidRPr="00686DCE">
        <w:rPr>
          <w:rFonts w:ascii="Cambria" w:hAnsi="Cambria" w:cs="Cambria"/>
          <w:b/>
          <w:sz w:val="20"/>
        </w:rPr>
        <w:t>ř</w:t>
      </w:r>
      <w:r w:rsidR="00737259" w:rsidRPr="00686DCE">
        <w:rPr>
          <w:b/>
          <w:sz w:val="20"/>
        </w:rPr>
        <w:t xml:space="preserve">edstihu oslovit správce </w:t>
      </w:r>
      <w:r w:rsidR="00692CED">
        <w:rPr>
          <w:b/>
          <w:sz w:val="20"/>
        </w:rPr>
        <w:t xml:space="preserve">(majitele) </w:t>
      </w:r>
      <w:r w:rsidR="00737259" w:rsidRPr="00686DCE">
        <w:rPr>
          <w:b/>
          <w:sz w:val="20"/>
        </w:rPr>
        <w:t>za</w:t>
      </w:r>
      <w:r w:rsidR="00737259" w:rsidRPr="00686DCE">
        <w:rPr>
          <w:rFonts w:ascii="Cambria" w:hAnsi="Cambria" w:cs="Cambria"/>
          <w:b/>
          <w:sz w:val="20"/>
        </w:rPr>
        <w:t>ř</w:t>
      </w:r>
      <w:r w:rsidR="00737259" w:rsidRPr="00686DCE">
        <w:rPr>
          <w:rFonts w:cs="France"/>
          <w:b/>
          <w:sz w:val="20"/>
        </w:rPr>
        <w:t>í</w:t>
      </w:r>
      <w:r w:rsidR="00737259" w:rsidRPr="00686DCE">
        <w:rPr>
          <w:b/>
          <w:sz w:val="20"/>
        </w:rPr>
        <w:t>zení a up</w:t>
      </w:r>
      <w:r w:rsidR="00737259" w:rsidRPr="00686DCE">
        <w:rPr>
          <w:rFonts w:ascii="Cambria" w:hAnsi="Cambria" w:cs="Cambria"/>
          <w:b/>
          <w:sz w:val="20"/>
        </w:rPr>
        <w:t>ř</w:t>
      </w:r>
      <w:r w:rsidR="00737259" w:rsidRPr="00686DCE">
        <w:rPr>
          <w:b/>
          <w:sz w:val="20"/>
        </w:rPr>
        <w:t>esnit postup prací.</w:t>
      </w:r>
    </w:p>
    <w:p w:rsidR="00E840E4" w:rsidRDefault="00E840E4" w:rsidP="00A7396D">
      <w:pPr>
        <w:pStyle w:val="StylFrance11bZarovnatdoblokuPrvndek2cmPed"/>
        <w:ind w:left="142" w:right="0" w:firstLine="0"/>
        <w:rPr>
          <w:color w:val="000000"/>
          <w:sz w:val="20"/>
          <w:szCs w:val="20"/>
        </w:rPr>
      </w:pPr>
    </w:p>
    <w:p w:rsidR="008F0377" w:rsidRPr="008F0377" w:rsidRDefault="008F0377" w:rsidP="00A7396D">
      <w:pPr>
        <w:pStyle w:val="StylFrance11bZarovnatdoblokuPrvndek2cmPed"/>
        <w:ind w:left="142" w:right="0" w:firstLine="0"/>
        <w:rPr>
          <w:color w:val="000000"/>
          <w:sz w:val="20"/>
          <w:szCs w:val="20"/>
          <w:u w:val="single"/>
        </w:rPr>
      </w:pPr>
      <w:r w:rsidRPr="008F0377">
        <w:rPr>
          <w:color w:val="000000"/>
          <w:sz w:val="20"/>
          <w:szCs w:val="20"/>
          <w:u w:val="single"/>
        </w:rPr>
        <w:t>Stávající rozvody VZT A ZTI v p</w:t>
      </w:r>
      <w:r w:rsidRPr="008F0377">
        <w:rPr>
          <w:rFonts w:ascii="Cambria" w:hAnsi="Cambria" w:cs="Cambria"/>
          <w:color w:val="000000"/>
          <w:sz w:val="20"/>
          <w:szCs w:val="20"/>
          <w:u w:val="single"/>
        </w:rPr>
        <w:t>ř</w:t>
      </w:r>
      <w:r w:rsidRPr="008F0377">
        <w:rPr>
          <w:rFonts w:cs="France"/>
          <w:color w:val="000000"/>
          <w:sz w:val="20"/>
          <w:szCs w:val="20"/>
          <w:u w:val="single"/>
        </w:rPr>
        <w:t>í</w:t>
      </w:r>
      <w:r w:rsidRPr="008F0377">
        <w:rPr>
          <w:color w:val="000000"/>
          <w:sz w:val="20"/>
          <w:szCs w:val="20"/>
          <w:u w:val="single"/>
        </w:rPr>
        <w:t>stupn</w:t>
      </w:r>
      <w:r w:rsidRPr="008F0377">
        <w:rPr>
          <w:rFonts w:cs="France"/>
          <w:color w:val="000000"/>
          <w:sz w:val="20"/>
          <w:szCs w:val="20"/>
          <w:u w:val="single"/>
        </w:rPr>
        <w:t>é</w:t>
      </w:r>
      <w:r w:rsidRPr="008F0377">
        <w:rPr>
          <w:color w:val="000000"/>
          <w:sz w:val="20"/>
          <w:szCs w:val="20"/>
          <w:u w:val="single"/>
        </w:rPr>
        <w:t xml:space="preserve"> </w:t>
      </w:r>
      <w:r w:rsidRPr="008F0377">
        <w:rPr>
          <w:rFonts w:ascii="Cambria" w:hAnsi="Cambria" w:cs="Cambria"/>
          <w:color w:val="000000"/>
          <w:sz w:val="20"/>
          <w:szCs w:val="20"/>
          <w:u w:val="single"/>
        </w:rPr>
        <w:t>č</w:t>
      </w:r>
      <w:r w:rsidRPr="008F0377">
        <w:rPr>
          <w:rFonts w:cs="France"/>
          <w:color w:val="000000"/>
          <w:sz w:val="20"/>
          <w:szCs w:val="20"/>
          <w:u w:val="single"/>
        </w:rPr>
        <w:t>á</w:t>
      </w:r>
      <w:r w:rsidRPr="008F0377">
        <w:rPr>
          <w:color w:val="000000"/>
          <w:sz w:val="20"/>
          <w:szCs w:val="20"/>
          <w:u w:val="single"/>
        </w:rPr>
        <w:t>sti krovu</w:t>
      </w:r>
    </w:p>
    <w:p w:rsidR="006339BA" w:rsidRPr="008F0377" w:rsidRDefault="006339BA" w:rsidP="00A7396D">
      <w:pPr>
        <w:pStyle w:val="StylFrance11bZarovnatdoblokuPrvndek2cmPed"/>
        <w:ind w:left="142" w:right="0" w:firstLine="0"/>
        <w:rPr>
          <w:color w:val="000000"/>
          <w:sz w:val="20"/>
          <w:szCs w:val="20"/>
        </w:rPr>
      </w:pPr>
      <w:r w:rsidRPr="008F0377">
        <w:rPr>
          <w:color w:val="000000"/>
          <w:sz w:val="20"/>
          <w:szCs w:val="20"/>
        </w:rPr>
        <w:t xml:space="preserve">Stávající svislé rozvody </w:t>
      </w:r>
      <w:r w:rsidR="008F0377" w:rsidRPr="008F0377">
        <w:rPr>
          <w:color w:val="000000"/>
          <w:sz w:val="20"/>
          <w:szCs w:val="20"/>
        </w:rPr>
        <w:t>VZT a ZTI vedené v nevyužívané p</w:t>
      </w:r>
      <w:r w:rsidR="008F0377" w:rsidRPr="008F0377">
        <w:rPr>
          <w:rFonts w:ascii="Cambria" w:hAnsi="Cambria" w:cs="Cambria"/>
          <w:color w:val="000000"/>
          <w:sz w:val="20"/>
          <w:szCs w:val="20"/>
        </w:rPr>
        <w:t>ř</w:t>
      </w:r>
      <w:r w:rsidR="008F0377" w:rsidRPr="008F0377">
        <w:rPr>
          <w:rFonts w:cs="France"/>
          <w:color w:val="000000"/>
          <w:sz w:val="20"/>
          <w:szCs w:val="20"/>
        </w:rPr>
        <w:t>í</w:t>
      </w:r>
      <w:r w:rsidR="008F0377" w:rsidRPr="008F0377">
        <w:rPr>
          <w:color w:val="000000"/>
          <w:sz w:val="20"/>
          <w:szCs w:val="20"/>
        </w:rPr>
        <w:t>stupn</w:t>
      </w:r>
      <w:r w:rsidR="008F0377" w:rsidRPr="008F0377">
        <w:rPr>
          <w:rFonts w:cs="France"/>
          <w:color w:val="000000"/>
          <w:sz w:val="20"/>
          <w:szCs w:val="20"/>
        </w:rPr>
        <w:t>é</w:t>
      </w:r>
      <w:r w:rsidR="008F0377" w:rsidRPr="008F0377">
        <w:rPr>
          <w:color w:val="000000"/>
          <w:sz w:val="20"/>
          <w:szCs w:val="20"/>
        </w:rPr>
        <w:t xml:space="preserve"> </w:t>
      </w:r>
      <w:r w:rsidR="008F0377" w:rsidRPr="008F0377">
        <w:rPr>
          <w:rFonts w:ascii="Cambria" w:hAnsi="Cambria" w:cs="Cambria"/>
          <w:color w:val="000000"/>
          <w:sz w:val="20"/>
          <w:szCs w:val="20"/>
        </w:rPr>
        <w:t>č</w:t>
      </w:r>
      <w:r w:rsidR="008F0377" w:rsidRPr="008F0377">
        <w:rPr>
          <w:color w:val="000000"/>
          <w:sz w:val="20"/>
          <w:szCs w:val="20"/>
        </w:rPr>
        <w:t>ásti krovu</w:t>
      </w:r>
      <w:r w:rsidRPr="008F0377">
        <w:rPr>
          <w:color w:val="000000"/>
          <w:sz w:val="20"/>
          <w:szCs w:val="20"/>
        </w:rPr>
        <w:t xml:space="preserve"> zaizolovat na </w:t>
      </w:r>
      <w:r w:rsidR="008F0377" w:rsidRPr="008F0377">
        <w:rPr>
          <w:color w:val="000000"/>
          <w:sz w:val="20"/>
          <w:szCs w:val="20"/>
        </w:rPr>
        <w:t>celou výšku (mezi tepelnou izolací na podlaze a d</w:t>
      </w:r>
      <w:r w:rsidR="008F0377" w:rsidRPr="008F0377">
        <w:rPr>
          <w:rFonts w:ascii="Cambria" w:hAnsi="Cambria" w:cs="Cambria"/>
          <w:color w:val="000000"/>
          <w:sz w:val="20"/>
          <w:szCs w:val="20"/>
        </w:rPr>
        <w:t>ř</w:t>
      </w:r>
      <w:r w:rsidR="008F0377" w:rsidRPr="008F0377">
        <w:rPr>
          <w:color w:val="000000"/>
          <w:sz w:val="20"/>
          <w:szCs w:val="20"/>
        </w:rPr>
        <w:t>ev</w:t>
      </w:r>
      <w:r w:rsidR="008F0377" w:rsidRPr="008F0377">
        <w:rPr>
          <w:rFonts w:ascii="Cambria" w:hAnsi="Cambria" w:cs="Cambria"/>
          <w:color w:val="000000"/>
          <w:sz w:val="20"/>
          <w:szCs w:val="20"/>
        </w:rPr>
        <w:t>ě</w:t>
      </w:r>
      <w:r w:rsidR="008F0377" w:rsidRPr="008F0377">
        <w:rPr>
          <w:color w:val="000000"/>
          <w:sz w:val="20"/>
          <w:szCs w:val="20"/>
        </w:rPr>
        <w:t>n</w:t>
      </w:r>
      <w:r w:rsidR="008F0377" w:rsidRPr="008F0377">
        <w:rPr>
          <w:rFonts w:cs="France"/>
          <w:color w:val="000000"/>
          <w:sz w:val="20"/>
          <w:szCs w:val="20"/>
        </w:rPr>
        <w:t>ý</w:t>
      </w:r>
      <w:r w:rsidR="008F0377" w:rsidRPr="008F0377">
        <w:rPr>
          <w:color w:val="000000"/>
          <w:sz w:val="20"/>
          <w:szCs w:val="20"/>
        </w:rPr>
        <w:t>m podbit</w:t>
      </w:r>
      <w:r w:rsidR="006D683A">
        <w:rPr>
          <w:color w:val="000000"/>
          <w:sz w:val="20"/>
          <w:szCs w:val="20"/>
        </w:rPr>
        <w:t>ím) i</w:t>
      </w:r>
      <w:r w:rsidR="008F0377" w:rsidRPr="008F0377">
        <w:rPr>
          <w:color w:val="000000"/>
          <w:sz w:val="20"/>
          <w:szCs w:val="20"/>
        </w:rPr>
        <w:t>zola</w:t>
      </w:r>
      <w:r w:rsidR="008F0377" w:rsidRPr="008F0377">
        <w:rPr>
          <w:rFonts w:ascii="Cambria" w:hAnsi="Cambria" w:cs="Cambria"/>
          <w:color w:val="000000"/>
          <w:sz w:val="20"/>
          <w:szCs w:val="20"/>
        </w:rPr>
        <w:t>č</w:t>
      </w:r>
      <w:r w:rsidR="008F0377" w:rsidRPr="008F0377">
        <w:rPr>
          <w:color w:val="000000"/>
          <w:sz w:val="20"/>
          <w:szCs w:val="20"/>
        </w:rPr>
        <w:t>ní desk</w:t>
      </w:r>
      <w:r w:rsidR="006D683A">
        <w:rPr>
          <w:color w:val="000000"/>
          <w:sz w:val="20"/>
          <w:szCs w:val="20"/>
        </w:rPr>
        <w:t>ou</w:t>
      </w:r>
      <w:r w:rsidR="008F0377" w:rsidRPr="008F0377">
        <w:rPr>
          <w:color w:val="000000"/>
          <w:sz w:val="20"/>
          <w:szCs w:val="20"/>
        </w:rPr>
        <w:t xml:space="preserve"> z kamenné vlny s polepem hliníkovou fólií pro tepelnou izolaci technologických za</w:t>
      </w:r>
      <w:r w:rsidR="008F0377" w:rsidRPr="008F0377">
        <w:rPr>
          <w:rFonts w:ascii="Cambria" w:hAnsi="Cambria" w:cs="Cambria"/>
          <w:color w:val="000000"/>
          <w:sz w:val="20"/>
          <w:szCs w:val="20"/>
        </w:rPr>
        <w:t>ř</w:t>
      </w:r>
      <w:r w:rsidR="008F0377" w:rsidRPr="008F0377">
        <w:rPr>
          <w:color w:val="000000"/>
          <w:sz w:val="20"/>
          <w:szCs w:val="20"/>
        </w:rPr>
        <w:t xml:space="preserve">ízení v tl.40mm a </w:t>
      </w:r>
      <w:r w:rsidR="0006308B">
        <w:rPr>
          <w:color w:val="000000"/>
          <w:sz w:val="20"/>
          <w:szCs w:val="20"/>
        </w:rPr>
        <w:t xml:space="preserve">plastovou </w:t>
      </w:r>
      <w:r w:rsidR="008F0377" w:rsidRPr="008F0377">
        <w:rPr>
          <w:color w:val="000000"/>
          <w:sz w:val="20"/>
          <w:szCs w:val="20"/>
        </w:rPr>
        <w:t>stahovací páskou.</w:t>
      </w:r>
    </w:p>
    <w:p w:rsidR="00293277" w:rsidRDefault="00293277" w:rsidP="00A7396D">
      <w:pPr>
        <w:pStyle w:val="StylFrance11bZarovnatdoblokuPrvndek2cmPed"/>
        <w:ind w:left="142" w:right="0" w:firstLine="0"/>
        <w:rPr>
          <w:color w:val="000000"/>
          <w:sz w:val="20"/>
          <w:szCs w:val="20"/>
        </w:rPr>
      </w:pPr>
    </w:p>
    <w:p w:rsidR="008F0377" w:rsidRPr="008F0377" w:rsidRDefault="008F0377" w:rsidP="00A7396D">
      <w:pPr>
        <w:pStyle w:val="StylFrance11bZarovnatdoblokuPrvndek2cmPed"/>
        <w:ind w:left="142" w:right="0" w:firstLine="0"/>
        <w:rPr>
          <w:color w:val="000000"/>
          <w:sz w:val="20"/>
          <w:szCs w:val="20"/>
          <w:u w:val="single"/>
        </w:rPr>
      </w:pPr>
      <w:r w:rsidRPr="008F0377">
        <w:rPr>
          <w:color w:val="000000"/>
          <w:sz w:val="20"/>
          <w:szCs w:val="20"/>
          <w:u w:val="single"/>
        </w:rPr>
        <w:t>Stávající zateplená fasáda nad st</w:t>
      </w:r>
      <w:r w:rsidRPr="008F0377">
        <w:rPr>
          <w:rFonts w:ascii="Cambria" w:hAnsi="Cambria" w:cs="Cambria"/>
          <w:color w:val="000000"/>
          <w:sz w:val="20"/>
          <w:szCs w:val="20"/>
          <w:u w:val="single"/>
        </w:rPr>
        <w:t>ř</w:t>
      </w:r>
      <w:r w:rsidRPr="008F0377">
        <w:rPr>
          <w:color w:val="000000"/>
          <w:sz w:val="20"/>
          <w:szCs w:val="20"/>
          <w:u w:val="single"/>
        </w:rPr>
        <w:t xml:space="preserve">echou: </w:t>
      </w:r>
    </w:p>
    <w:p w:rsidR="00293277" w:rsidRPr="008F0377" w:rsidRDefault="008F0377" w:rsidP="00A7396D">
      <w:pPr>
        <w:pStyle w:val="StylFrance11bZarovnatdoblokuPrvndek2cmPed"/>
        <w:ind w:left="142" w:right="0" w:firstLine="0"/>
        <w:rPr>
          <w:color w:val="000000"/>
          <w:sz w:val="20"/>
          <w:szCs w:val="20"/>
        </w:rPr>
      </w:pPr>
      <w:r w:rsidRPr="008F0377">
        <w:rPr>
          <w:color w:val="000000"/>
          <w:sz w:val="20"/>
          <w:szCs w:val="20"/>
        </w:rPr>
        <w:t>Provést dopln</w:t>
      </w:r>
      <w:r w:rsidRPr="008F0377">
        <w:rPr>
          <w:rFonts w:ascii="Cambria" w:hAnsi="Cambria" w:cs="Cambria"/>
          <w:color w:val="000000"/>
          <w:sz w:val="20"/>
          <w:szCs w:val="20"/>
        </w:rPr>
        <w:t>ě</w:t>
      </w:r>
      <w:r w:rsidRPr="008F0377">
        <w:rPr>
          <w:color w:val="000000"/>
          <w:sz w:val="20"/>
          <w:szCs w:val="20"/>
        </w:rPr>
        <w:t>ní p</w:t>
      </w:r>
      <w:r w:rsidRPr="008F0377">
        <w:rPr>
          <w:rFonts w:ascii="Cambria" w:hAnsi="Cambria" w:cs="Cambria"/>
          <w:color w:val="000000"/>
          <w:sz w:val="20"/>
          <w:szCs w:val="20"/>
        </w:rPr>
        <w:t>ů</w:t>
      </w:r>
      <w:r w:rsidRPr="008F0377">
        <w:rPr>
          <w:color w:val="000000"/>
          <w:sz w:val="20"/>
          <w:szCs w:val="20"/>
        </w:rPr>
        <w:t>vodn</w:t>
      </w:r>
      <w:r w:rsidRPr="008F0377">
        <w:rPr>
          <w:rFonts w:cs="France"/>
          <w:color w:val="000000"/>
          <w:sz w:val="20"/>
          <w:szCs w:val="20"/>
        </w:rPr>
        <w:t>í</w:t>
      </w:r>
      <w:r w:rsidRPr="008F0377">
        <w:rPr>
          <w:color w:val="000000"/>
          <w:sz w:val="20"/>
          <w:szCs w:val="20"/>
        </w:rPr>
        <w:t xml:space="preserve"> skladby tepelné izolace u</w:t>
      </w:r>
      <w:r w:rsidR="00EC6DCE">
        <w:rPr>
          <w:color w:val="000000"/>
          <w:sz w:val="20"/>
          <w:szCs w:val="20"/>
        </w:rPr>
        <w:t xml:space="preserve"> kontaktního zateplení fasády s</w:t>
      </w:r>
      <w:r w:rsidRPr="008F0377">
        <w:rPr>
          <w:color w:val="000000"/>
          <w:sz w:val="20"/>
          <w:szCs w:val="20"/>
        </w:rPr>
        <w:t>hodnou skladbou jakou p</w:t>
      </w:r>
      <w:r w:rsidRPr="008F0377">
        <w:rPr>
          <w:rFonts w:ascii="Cambria" w:hAnsi="Cambria" w:cs="Cambria"/>
          <w:color w:val="000000"/>
          <w:sz w:val="20"/>
          <w:szCs w:val="20"/>
        </w:rPr>
        <w:t>ů</w:t>
      </w:r>
      <w:r w:rsidRPr="008F0377">
        <w:rPr>
          <w:color w:val="000000"/>
          <w:sz w:val="20"/>
          <w:szCs w:val="20"/>
        </w:rPr>
        <w:t>vodn</w:t>
      </w:r>
      <w:r w:rsidRPr="008F0377">
        <w:rPr>
          <w:rFonts w:cs="France"/>
          <w:color w:val="000000"/>
          <w:sz w:val="20"/>
          <w:szCs w:val="20"/>
        </w:rPr>
        <w:t>í</w:t>
      </w:r>
      <w:r w:rsidR="00EC6DCE">
        <w:rPr>
          <w:color w:val="000000"/>
          <w:sz w:val="20"/>
          <w:szCs w:val="20"/>
        </w:rPr>
        <w:t xml:space="preserve"> s izolantem z extrudovaného polystyrenu v </w:t>
      </w:r>
      <w:proofErr w:type="spellStart"/>
      <w:r w:rsidR="00EC6DCE">
        <w:rPr>
          <w:color w:val="000000"/>
          <w:sz w:val="20"/>
          <w:szCs w:val="20"/>
        </w:rPr>
        <w:t>tl</w:t>
      </w:r>
      <w:proofErr w:type="spellEnd"/>
      <w:r w:rsidR="00EC6DCE">
        <w:rPr>
          <w:color w:val="000000"/>
          <w:sz w:val="20"/>
          <w:szCs w:val="20"/>
        </w:rPr>
        <w:t>. 80mm.</w:t>
      </w:r>
    </w:p>
    <w:p w:rsidR="00A96464" w:rsidRPr="00B2008C" w:rsidRDefault="00A96464" w:rsidP="004A127C">
      <w:pPr>
        <w:pStyle w:val="StylFrance11bZarovnatdoblokuPrvndek2cmPed"/>
        <w:ind w:left="142" w:right="0" w:firstLine="0"/>
        <w:rPr>
          <w:color w:val="000000"/>
          <w:sz w:val="24"/>
        </w:rPr>
      </w:pPr>
    </w:p>
    <w:p w:rsidR="00A620B9" w:rsidRPr="00416578" w:rsidRDefault="00A620B9" w:rsidP="008A065F">
      <w:pPr>
        <w:pStyle w:val="Prosttext"/>
        <w:ind w:left="142"/>
        <w:jc w:val="both"/>
        <w:rPr>
          <w:rFonts w:ascii="France" w:hAnsi="France" w:cs="France CE"/>
          <w:color w:val="000000"/>
          <w:sz w:val="24"/>
          <w:szCs w:val="24"/>
        </w:rPr>
      </w:pPr>
      <w:r w:rsidRPr="00416578">
        <w:rPr>
          <w:rFonts w:ascii="France" w:hAnsi="France" w:cs="France CE"/>
          <w:color w:val="000000"/>
          <w:sz w:val="24"/>
          <w:szCs w:val="24"/>
        </w:rPr>
        <w:t>IZOLACE ZVUKOVÉ</w:t>
      </w:r>
    </w:p>
    <w:p w:rsidR="00512949" w:rsidRPr="00B250AC" w:rsidRDefault="00293277" w:rsidP="00512949">
      <w:pPr>
        <w:pStyle w:val="StylFrance11bZarovnatdoblokuPrvndek2cmPed"/>
        <w:ind w:left="142" w:right="0" w:firstLine="0"/>
        <w:rPr>
          <w:color w:val="000000"/>
          <w:sz w:val="20"/>
          <w:szCs w:val="20"/>
        </w:rPr>
      </w:pPr>
      <w:r w:rsidRPr="00EC6DCE">
        <w:rPr>
          <w:color w:val="000000"/>
          <w:sz w:val="20"/>
          <w:szCs w:val="20"/>
        </w:rPr>
        <w:t>Z d</w:t>
      </w:r>
      <w:r w:rsidRPr="00EC6DCE">
        <w:rPr>
          <w:rFonts w:ascii="Cambria" w:hAnsi="Cambria" w:cs="Cambria"/>
          <w:color w:val="000000"/>
          <w:sz w:val="20"/>
          <w:szCs w:val="20"/>
        </w:rPr>
        <w:t>ů</w:t>
      </w:r>
      <w:r w:rsidRPr="00EC6DCE">
        <w:rPr>
          <w:color w:val="000000"/>
          <w:sz w:val="20"/>
          <w:szCs w:val="20"/>
        </w:rPr>
        <w:t>vodu zabrán</w:t>
      </w:r>
      <w:r w:rsidRPr="00EC6DCE">
        <w:rPr>
          <w:rFonts w:ascii="Cambria" w:hAnsi="Cambria" w:cs="Cambria"/>
          <w:color w:val="000000"/>
          <w:sz w:val="20"/>
          <w:szCs w:val="20"/>
        </w:rPr>
        <w:t>ě</w:t>
      </w:r>
      <w:r w:rsidRPr="00EC6DCE">
        <w:rPr>
          <w:color w:val="000000"/>
          <w:sz w:val="20"/>
          <w:szCs w:val="20"/>
        </w:rPr>
        <w:t>ní</w:t>
      </w:r>
      <w:r w:rsidRPr="00B250AC">
        <w:rPr>
          <w:color w:val="000000"/>
          <w:sz w:val="20"/>
          <w:szCs w:val="20"/>
        </w:rPr>
        <w:t xml:space="preserve"> p</w:t>
      </w:r>
      <w:r w:rsidRPr="00EC6DCE">
        <w:rPr>
          <w:rFonts w:ascii="Cambria" w:hAnsi="Cambria" w:cs="Cambria"/>
          <w:color w:val="000000"/>
          <w:sz w:val="20"/>
          <w:szCs w:val="20"/>
        </w:rPr>
        <w:t>ř</w:t>
      </w:r>
      <w:r w:rsidRPr="00B250AC">
        <w:rPr>
          <w:color w:val="000000"/>
          <w:sz w:val="20"/>
          <w:szCs w:val="20"/>
        </w:rPr>
        <w:t>enosu v</w:t>
      </w:r>
      <w:r w:rsidR="00B46D65" w:rsidRPr="00B250AC">
        <w:rPr>
          <w:color w:val="000000"/>
          <w:sz w:val="20"/>
          <w:szCs w:val="20"/>
        </w:rPr>
        <w:t>i</w:t>
      </w:r>
      <w:r w:rsidRPr="00B250AC">
        <w:rPr>
          <w:color w:val="000000"/>
          <w:sz w:val="20"/>
          <w:szCs w:val="20"/>
        </w:rPr>
        <w:t xml:space="preserve">brací </w:t>
      </w:r>
      <w:r w:rsidR="00B46D65" w:rsidRPr="00B250AC">
        <w:rPr>
          <w:color w:val="000000"/>
          <w:sz w:val="20"/>
          <w:szCs w:val="20"/>
        </w:rPr>
        <w:t>od</w:t>
      </w:r>
      <w:r w:rsidRPr="00B250AC">
        <w:rPr>
          <w:color w:val="000000"/>
          <w:sz w:val="20"/>
          <w:szCs w:val="20"/>
        </w:rPr>
        <w:t xml:space="preserve"> klimatiza</w:t>
      </w:r>
      <w:r w:rsidRPr="00EC6DCE">
        <w:rPr>
          <w:rFonts w:ascii="Cambria" w:hAnsi="Cambria" w:cs="Cambria"/>
          <w:color w:val="000000"/>
          <w:sz w:val="20"/>
          <w:szCs w:val="20"/>
        </w:rPr>
        <w:t>č</w:t>
      </w:r>
      <w:r w:rsidRPr="00B250AC">
        <w:rPr>
          <w:color w:val="000000"/>
          <w:sz w:val="20"/>
          <w:szCs w:val="20"/>
        </w:rPr>
        <w:t>n</w:t>
      </w:r>
      <w:r w:rsidRPr="00EC6DCE">
        <w:rPr>
          <w:color w:val="000000"/>
          <w:sz w:val="20"/>
          <w:szCs w:val="20"/>
        </w:rPr>
        <w:t>í</w:t>
      </w:r>
      <w:r w:rsidRPr="00B250AC">
        <w:rPr>
          <w:color w:val="000000"/>
          <w:sz w:val="20"/>
          <w:szCs w:val="20"/>
        </w:rPr>
        <w:t xml:space="preserve">ch jednotek </w:t>
      </w:r>
      <w:r w:rsidR="00B250AC" w:rsidRPr="00B250AC">
        <w:rPr>
          <w:color w:val="000000"/>
          <w:sz w:val="20"/>
          <w:szCs w:val="20"/>
        </w:rPr>
        <w:t xml:space="preserve">budou </w:t>
      </w:r>
      <w:r w:rsidR="00B250AC" w:rsidRPr="00EC6DCE">
        <w:rPr>
          <w:color w:val="000000"/>
          <w:sz w:val="20"/>
          <w:szCs w:val="20"/>
        </w:rPr>
        <w:t>vloženy mezi stojky klimatiza</w:t>
      </w:r>
      <w:r w:rsidR="00B250AC" w:rsidRPr="00EC6DCE">
        <w:rPr>
          <w:rFonts w:ascii="Cambria" w:hAnsi="Cambria" w:cs="Cambria"/>
          <w:color w:val="000000"/>
          <w:sz w:val="20"/>
          <w:szCs w:val="20"/>
        </w:rPr>
        <w:t>č</w:t>
      </w:r>
      <w:r w:rsidR="00B250AC" w:rsidRPr="00EC6DCE">
        <w:rPr>
          <w:color w:val="000000"/>
          <w:sz w:val="20"/>
          <w:szCs w:val="20"/>
        </w:rPr>
        <w:t>ní jednotky a st</w:t>
      </w:r>
      <w:r w:rsidR="00B250AC" w:rsidRPr="00EC6DCE">
        <w:rPr>
          <w:rFonts w:ascii="Cambria" w:hAnsi="Cambria" w:cs="Cambria"/>
          <w:color w:val="000000"/>
          <w:sz w:val="20"/>
          <w:szCs w:val="20"/>
        </w:rPr>
        <w:t>ř</w:t>
      </w:r>
      <w:r w:rsidR="00B250AC" w:rsidRPr="00EC6DCE">
        <w:rPr>
          <w:color w:val="000000"/>
          <w:sz w:val="20"/>
          <w:szCs w:val="20"/>
        </w:rPr>
        <w:t>ešní pláš</w:t>
      </w:r>
      <w:r w:rsidR="00B250AC" w:rsidRPr="00EC6DCE">
        <w:rPr>
          <w:rFonts w:ascii="Cambria" w:hAnsi="Cambria" w:cs="Cambria"/>
          <w:color w:val="000000"/>
          <w:sz w:val="20"/>
          <w:szCs w:val="20"/>
        </w:rPr>
        <w:t>ť</w:t>
      </w:r>
      <w:r w:rsidR="00B250AC" w:rsidRPr="00EC6DCE">
        <w:rPr>
          <w:color w:val="000000"/>
          <w:sz w:val="20"/>
          <w:szCs w:val="20"/>
        </w:rPr>
        <w:t xml:space="preserve"> </w:t>
      </w:r>
      <w:proofErr w:type="spellStart"/>
      <w:r w:rsidR="00B250AC" w:rsidRPr="00B250AC">
        <w:rPr>
          <w:color w:val="000000"/>
          <w:sz w:val="20"/>
          <w:szCs w:val="20"/>
        </w:rPr>
        <w:t>antivibra</w:t>
      </w:r>
      <w:r w:rsidR="00B250AC" w:rsidRPr="00EC6DCE">
        <w:rPr>
          <w:rFonts w:ascii="Cambria" w:hAnsi="Cambria" w:cs="Cambria"/>
          <w:color w:val="000000"/>
          <w:sz w:val="20"/>
          <w:szCs w:val="20"/>
        </w:rPr>
        <w:t>č</w:t>
      </w:r>
      <w:r w:rsidR="00B250AC" w:rsidRPr="00B250AC">
        <w:rPr>
          <w:color w:val="000000"/>
          <w:sz w:val="20"/>
          <w:szCs w:val="20"/>
        </w:rPr>
        <w:t>n</w:t>
      </w:r>
      <w:r w:rsidR="00B250AC" w:rsidRPr="00EC6DCE">
        <w:rPr>
          <w:color w:val="000000"/>
          <w:sz w:val="20"/>
          <w:szCs w:val="20"/>
        </w:rPr>
        <w:t>í</w:t>
      </w:r>
      <w:proofErr w:type="spellEnd"/>
      <w:r w:rsidR="00B250AC" w:rsidRPr="00B250AC">
        <w:rPr>
          <w:color w:val="000000"/>
          <w:sz w:val="20"/>
          <w:szCs w:val="20"/>
        </w:rPr>
        <w:t xml:space="preserve"> podlo</w:t>
      </w:r>
      <w:r w:rsidR="00B250AC" w:rsidRPr="00EC6DCE">
        <w:rPr>
          <w:color w:val="000000"/>
          <w:sz w:val="20"/>
          <w:szCs w:val="20"/>
        </w:rPr>
        <w:t>ž</w:t>
      </w:r>
      <w:r w:rsidR="00B250AC" w:rsidRPr="00B250AC">
        <w:rPr>
          <w:color w:val="000000"/>
          <w:sz w:val="20"/>
          <w:szCs w:val="20"/>
        </w:rPr>
        <w:t>ky</w:t>
      </w:r>
      <w:r w:rsidR="00B46D65" w:rsidRPr="00EC6DCE">
        <w:rPr>
          <w:color w:val="000000"/>
          <w:sz w:val="20"/>
          <w:szCs w:val="20"/>
        </w:rPr>
        <w:t> </w:t>
      </w:r>
      <w:r w:rsidR="00EC6DCE">
        <w:rPr>
          <w:color w:val="000000"/>
          <w:sz w:val="20"/>
          <w:szCs w:val="20"/>
        </w:rPr>
        <w:t xml:space="preserve">z </w:t>
      </w:r>
      <w:r w:rsidR="00B46D65" w:rsidRPr="00EC6DCE">
        <w:rPr>
          <w:color w:val="000000"/>
          <w:sz w:val="20"/>
          <w:szCs w:val="20"/>
        </w:rPr>
        <w:t>pryžového granulátu pojeného polyuretanovým pojivem.</w:t>
      </w:r>
    </w:p>
    <w:p w:rsidR="00A620B9" w:rsidRPr="00B2008C" w:rsidRDefault="00A620B9" w:rsidP="00EF537D">
      <w:pPr>
        <w:pStyle w:val="Prosttext"/>
        <w:rPr>
          <w:rFonts w:ascii="France" w:hAnsi="France" w:cs="France"/>
          <w:color w:val="000000"/>
          <w:sz w:val="24"/>
          <w:szCs w:val="24"/>
        </w:rPr>
      </w:pPr>
    </w:p>
    <w:p w:rsidR="00A620B9" w:rsidRPr="00A96464" w:rsidRDefault="00A620B9" w:rsidP="008A065F">
      <w:pPr>
        <w:pStyle w:val="Prosttext"/>
        <w:ind w:left="142"/>
        <w:jc w:val="both"/>
        <w:rPr>
          <w:rFonts w:ascii="France" w:hAnsi="France" w:cs="France"/>
          <w:color w:val="000000"/>
          <w:sz w:val="24"/>
          <w:szCs w:val="24"/>
        </w:rPr>
      </w:pPr>
      <w:r w:rsidRPr="00A96464">
        <w:rPr>
          <w:rFonts w:ascii="France" w:hAnsi="France" w:cs="France"/>
          <w:color w:val="000000"/>
          <w:sz w:val="24"/>
          <w:szCs w:val="24"/>
        </w:rPr>
        <w:t>NÁT</w:t>
      </w:r>
      <w:r w:rsidRPr="00A96464">
        <w:rPr>
          <w:rFonts w:ascii="France" w:hAnsi="France" w:cs="Cambria"/>
          <w:color w:val="000000"/>
          <w:sz w:val="24"/>
          <w:szCs w:val="24"/>
        </w:rPr>
        <w:t>Ě</w:t>
      </w:r>
      <w:r w:rsidRPr="00A96464">
        <w:rPr>
          <w:rFonts w:ascii="France" w:hAnsi="France" w:cs="France CE"/>
          <w:color w:val="000000"/>
          <w:sz w:val="24"/>
          <w:szCs w:val="24"/>
        </w:rPr>
        <w:t>RY</w:t>
      </w:r>
    </w:p>
    <w:p w:rsidR="00C007DF" w:rsidRDefault="006A2F6B" w:rsidP="00627C45">
      <w:pPr>
        <w:pStyle w:val="StylFrance11bZarovnatdoblokuPrvndek2cmPed"/>
        <w:ind w:left="142" w:right="0" w:firstLine="0"/>
        <w:rPr>
          <w:color w:val="000000"/>
          <w:sz w:val="20"/>
          <w:szCs w:val="20"/>
        </w:rPr>
      </w:pPr>
      <w:r w:rsidRPr="006A2F6B">
        <w:rPr>
          <w:color w:val="000000"/>
          <w:sz w:val="20"/>
          <w:szCs w:val="20"/>
        </w:rPr>
        <w:t>Všechny stávající vyspravené natírané záme</w:t>
      </w:r>
      <w:r w:rsidRPr="006A2F6B">
        <w:rPr>
          <w:rFonts w:ascii="Cambria" w:hAnsi="Cambria" w:cs="Cambria"/>
          <w:color w:val="000000"/>
          <w:sz w:val="20"/>
          <w:szCs w:val="20"/>
        </w:rPr>
        <w:t>č</w:t>
      </w:r>
      <w:r w:rsidRPr="006A2F6B">
        <w:rPr>
          <w:color w:val="000000"/>
          <w:sz w:val="20"/>
          <w:szCs w:val="20"/>
        </w:rPr>
        <w:t>nické prvky opat</w:t>
      </w:r>
      <w:r w:rsidRPr="006A2F6B">
        <w:rPr>
          <w:rFonts w:ascii="Cambria" w:hAnsi="Cambria" w:cs="Cambria"/>
          <w:color w:val="000000"/>
          <w:sz w:val="20"/>
          <w:szCs w:val="20"/>
        </w:rPr>
        <w:t>ř</w:t>
      </w:r>
      <w:r w:rsidRPr="006A2F6B">
        <w:rPr>
          <w:color w:val="000000"/>
          <w:sz w:val="20"/>
          <w:szCs w:val="20"/>
        </w:rPr>
        <w:t>it 1x odrezovacím ná</w:t>
      </w:r>
      <w:r w:rsidR="00C007DF">
        <w:rPr>
          <w:color w:val="000000"/>
          <w:sz w:val="20"/>
          <w:szCs w:val="20"/>
        </w:rPr>
        <w:t>těr</w:t>
      </w:r>
      <w:r w:rsidRPr="006A2F6B">
        <w:rPr>
          <w:color w:val="000000"/>
          <w:sz w:val="20"/>
          <w:szCs w:val="20"/>
        </w:rPr>
        <w:t>em 2 x základním venkovním nát</w:t>
      </w:r>
      <w:r w:rsidRPr="006A2F6B">
        <w:rPr>
          <w:rFonts w:ascii="Cambria" w:hAnsi="Cambria" w:cs="Cambria"/>
          <w:color w:val="000000"/>
          <w:sz w:val="20"/>
          <w:szCs w:val="20"/>
        </w:rPr>
        <w:t>ě</w:t>
      </w:r>
      <w:r w:rsidRPr="006A2F6B">
        <w:rPr>
          <w:color w:val="000000"/>
          <w:sz w:val="20"/>
          <w:szCs w:val="20"/>
        </w:rPr>
        <w:t>rem na kov a 3 x vrchním krycím venkovním nát</w:t>
      </w:r>
      <w:r w:rsidRPr="006A2F6B">
        <w:rPr>
          <w:rFonts w:ascii="Cambria" w:hAnsi="Cambria" w:cs="Cambria"/>
          <w:color w:val="000000"/>
          <w:sz w:val="20"/>
          <w:szCs w:val="20"/>
        </w:rPr>
        <w:t>ě</w:t>
      </w:r>
      <w:r w:rsidR="00C007DF">
        <w:rPr>
          <w:color w:val="000000"/>
          <w:sz w:val="20"/>
          <w:szCs w:val="20"/>
        </w:rPr>
        <w:t>rem na kov</w:t>
      </w:r>
      <w:r w:rsidRPr="006A2F6B">
        <w:rPr>
          <w:color w:val="000000"/>
          <w:sz w:val="20"/>
          <w:szCs w:val="20"/>
        </w:rPr>
        <w:t>. Nové nenatírané záme</w:t>
      </w:r>
      <w:r w:rsidRPr="006A2F6B">
        <w:rPr>
          <w:rFonts w:ascii="Cambria" w:hAnsi="Cambria" w:cs="Cambria"/>
          <w:color w:val="000000"/>
          <w:sz w:val="20"/>
          <w:szCs w:val="20"/>
        </w:rPr>
        <w:t>č</w:t>
      </w:r>
      <w:r w:rsidRPr="006A2F6B">
        <w:rPr>
          <w:color w:val="000000"/>
          <w:sz w:val="20"/>
          <w:szCs w:val="20"/>
        </w:rPr>
        <w:t>nické prvky žárov</w:t>
      </w:r>
      <w:r w:rsidRPr="006A2F6B">
        <w:rPr>
          <w:rFonts w:ascii="Cambria" w:hAnsi="Cambria" w:cs="Cambria"/>
          <w:color w:val="000000"/>
          <w:sz w:val="20"/>
          <w:szCs w:val="20"/>
        </w:rPr>
        <w:t>ě</w:t>
      </w:r>
      <w:r w:rsidRPr="006A2F6B">
        <w:rPr>
          <w:color w:val="000000"/>
          <w:sz w:val="20"/>
          <w:szCs w:val="20"/>
        </w:rPr>
        <w:t xml:space="preserve"> pozinkovat. </w:t>
      </w:r>
    </w:p>
    <w:p w:rsidR="00CD7114" w:rsidRDefault="00442970" w:rsidP="00442970">
      <w:pPr>
        <w:pStyle w:val="StylFrance11bZarovnatdoblokuPrvndek2cmPed"/>
        <w:ind w:left="142" w:right="0" w:firstLine="0"/>
        <w:rPr>
          <w:color w:val="000000"/>
          <w:sz w:val="20"/>
          <w:szCs w:val="20"/>
        </w:rPr>
      </w:pPr>
      <w:r w:rsidRPr="00126E16">
        <w:rPr>
          <w:color w:val="000000"/>
          <w:sz w:val="20"/>
          <w:szCs w:val="20"/>
        </w:rPr>
        <w:t>Místa, u kterých došlo k novým zásah</w:t>
      </w:r>
      <w:r w:rsidRPr="00126E16">
        <w:rPr>
          <w:rFonts w:ascii="Cambria" w:hAnsi="Cambria" w:cs="Cambria"/>
          <w:color w:val="000000"/>
          <w:sz w:val="20"/>
          <w:szCs w:val="20"/>
        </w:rPr>
        <w:t>ů</w:t>
      </w:r>
      <w:r w:rsidRPr="00126E16">
        <w:rPr>
          <w:color w:val="000000"/>
          <w:sz w:val="20"/>
          <w:szCs w:val="20"/>
        </w:rPr>
        <w:t>m do p</w:t>
      </w:r>
      <w:r w:rsidRPr="00126E16">
        <w:rPr>
          <w:rFonts w:ascii="Cambria" w:hAnsi="Cambria" w:cs="Cambria"/>
          <w:color w:val="000000"/>
          <w:sz w:val="20"/>
          <w:szCs w:val="20"/>
        </w:rPr>
        <w:t>ů</w:t>
      </w:r>
      <w:r w:rsidRPr="00126E16">
        <w:rPr>
          <w:color w:val="000000"/>
          <w:sz w:val="20"/>
          <w:szCs w:val="20"/>
        </w:rPr>
        <w:t xml:space="preserve">vodního </w:t>
      </w:r>
      <w:r w:rsidRPr="00126E16">
        <w:rPr>
          <w:rFonts w:ascii="Cambria" w:hAnsi="Cambria" w:cs="Cambria"/>
          <w:color w:val="000000"/>
          <w:sz w:val="20"/>
          <w:szCs w:val="20"/>
        </w:rPr>
        <w:t>ř</w:t>
      </w:r>
      <w:r w:rsidRPr="00126E16">
        <w:rPr>
          <w:color w:val="000000"/>
          <w:sz w:val="20"/>
          <w:szCs w:val="20"/>
        </w:rPr>
        <w:t>eziva (zkrácení prvku, vý</w:t>
      </w:r>
      <w:r w:rsidRPr="00126E16">
        <w:rPr>
          <w:rFonts w:ascii="Cambria" w:hAnsi="Cambria" w:cs="Cambria"/>
          <w:color w:val="000000"/>
          <w:sz w:val="20"/>
          <w:szCs w:val="20"/>
        </w:rPr>
        <w:t>ř</w:t>
      </w:r>
      <w:r w:rsidRPr="00126E16">
        <w:rPr>
          <w:color w:val="000000"/>
          <w:sz w:val="20"/>
          <w:szCs w:val="20"/>
        </w:rPr>
        <w:t xml:space="preserve">ez atd..) a </w:t>
      </w:r>
      <w:r w:rsidRPr="00E73BC0">
        <w:rPr>
          <w:color w:val="000000"/>
          <w:sz w:val="20"/>
          <w:szCs w:val="20"/>
        </w:rPr>
        <w:t>všechny nov</w:t>
      </w:r>
      <w:r w:rsidRPr="00E73BC0">
        <w:rPr>
          <w:rFonts w:cs="Cambria"/>
          <w:color w:val="000000"/>
          <w:sz w:val="20"/>
          <w:szCs w:val="20"/>
        </w:rPr>
        <w:t>é</w:t>
      </w:r>
      <w:r w:rsidRPr="00E73BC0">
        <w:rPr>
          <w:color w:val="000000"/>
          <w:sz w:val="20"/>
          <w:szCs w:val="20"/>
        </w:rPr>
        <w:t xml:space="preserve"> d</w:t>
      </w:r>
      <w:r w:rsidRPr="00E73BC0">
        <w:rPr>
          <w:rFonts w:ascii="Cambria" w:hAnsi="Cambria" w:cs="Cambria"/>
          <w:color w:val="000000"/>
          <w:sz w:val="20"/>
          <w:szCs w:val="20"/>
        </w:rPr>
        <w:t>ř</w:t>
      </w:r>
      <w:r w:rsidRPr="00E73BC0">
        <w:rPr>
          <w:color w:val="000000"/>
          <w:sz w:val="20"/>
          <w:szCs w:val="20"/>
        </w:rPr>
        <w:t>ev</w:t>
      </w:r>
      <w:r w:rsidRPr="00E73BC0">
        <w:rPr>
          <w:rFonts w:ascii="Cambria" w:hAnsi="Cambria" w:cs="Cambria"/>
          <w:color w:val="000000"/>
          <w:sz w:val="20"/>
          <w:szCs w:val="20"/>
        </w:rPr>
        <w:t>ě</w:t>
      </w:r>
      <w:r w:rsidRPr="00E73BC0">
        <w:rPr>
          <w:color w:val="000000"/>
          <w:sz w:val="20"/>
          <w:szCs w:val="20"/>
        </w:rPr>
        <w:t>n</w:t>
      </w:r>
      <w:r w:rsidRPr="00E73BC0">
        <w:rPr>
          <w:rFonts w:cs="France"/>
          <w:color w:val="000000"/>
          <w:sz w:val="20"/>
          <w:szCs w:val="20"/>
        </w:rPr>
        <w:t>é</w:t>
      </w:r>
      <w:r w:rsidRPr="00E73BC0">
        <w:rPr>
          <w:color w:val="000000"/>
          <w:sz w:val="20"/>
          <w:szCs w:val="20"/>
        </w:rPr>
        <w:t xml:space="preserve"> prvky ošet</w:t>
      </w:r>
      <w:r w:rsidRPr="00E73BC0">
        <w:rPr>
          <w:rFonts w:ascii="Cambria" w:hAnsi="Cambria" w:cs="Cambria"/>
          <w:color w:val="000000"/>
          <w:sz w:val="20"/>
          <w:szCs w:val="20"/>
        </w:rPr>
        <w:t>ř</w:t>
      </w:r>
      <w:r w:rsidRPr="00E73BC0">
        <w:rPr>
          <w:color w:val="000000"/>
          <w:sz w:val="20"/>
          <w:szCs w:val="20"/>
        </w:rPr>
        <w:t>it p</w:t>
      </w:r>
      <w:r w:rsidRPr="00E73BC0">
        <w:rPr>
          <w:rFonts w:ascii="Cambria" w:hAnsi="Cambria" w:cs="Cambria"/>
          <w:color w:val="000000"/>
          <w:sz w:val="20"/>
          <w:szCs w:val="20"/>
        </w:rPr>
        <w:t>ř</w:t>
      </w:r>
      <w:r w:rsidRPr="00E73BC0">
        <w:rPr>
          <w:color w:val="000000"/>
          <w:sz w:val="20"/>
          <w:szCs w:val="20"/>
        </w:rPr>
        <w:t>ípravkem proti hnilob</w:t>
      </w:r>
      <w:r w:rsidRPr="00E73BC0">
        <w:rPr>
          <w:rFonts w:ascii="Cambria" w:hAnsi="Cambria" w:cs="Cambria"/>
          <w:color w:val="000000"/>
          <w:sz w:val="20"/>
          <w:szCs w:val="20"/>
        </w:rPr>
        <w:t>ě</w:t>
      </w:r>
      <w:r w:rsidRPr="00E73BC0">
        <w:rPr>
          <w:color w:val="000000"/>
          <w:sz w:val="20"/>
          <w:szCs w:val="20"/>
        </w:rPr>
        <w:t>, šk</w:t>
      </w:r>
      <w:r w:rsidRPr="00E73BC0">
        <w:rPr>
          <w:rFonts w:ascii="Cambria" w:hAnsi="Cambria" w:cs="Cambria"/>
          <w:color w:val="000000"/>
          <w:sz w:val="20"/>
          <w:szCs w:val="20"/>
        </w:rPr>
        <w:t>ů</w:t>
      </w:r>
      <w:r w:rsidRPr="00E73BC0">
        <w:rPr>
          <w:color w:val="000000"/>
          <w:sz w:val="20"/>
          <w:szCs w:val="20"/>
        </w:rPr>
        <w:t>dc</w:t>
      </w:r>
      <w:r w:rsidRPr="00E73BC0">
        <w:rPr>
          <w:rFonts w:ascii="Cambria" w:hAnsi="Cambria" w:cs="Cambria"/>
          <w:color w:val="000000"/>
          <w:sz w:val="20"/>
          <w:szCs w:val="20"/>
        </w:rPr>
        <w:t>ů</w:t>
      </w:r>
      <w:r w:rsidRPr="00E73BC0">
        <w:rPr>
          <w:color w:val="000000"/>
          <w:sz w:val="20"/>
          <w:szCs w:val="20"/>
        </w:rPr>
        <w:t>m a d</w:t>
      </w:r>
      <w:r w:rsidRPr="00E73BC0">
        <w:rPr>
          <w:rFonts w:ascii="Cambria" w:hAnsi="Cambria" w:cs="Cambria"/>
          <w:color w:val="000000"/>
          <w:sz w:val="20"/>
          <w:szCs w:val="20"/>
        </w:rPr>
        <w:t>ř</w:t>
      </w:r>
      <w:r w:rsidRPr="00E73BC0">
        <w:rPr>
          <w:color w:val="000000"/>
          <w:sz w:val="20"/>
          <w:szCs w:val="20"/>
        </w:rPr>
        <w:t xml:space="preserve">evokazným houbám. </w:t>
      </w:r>
    </w:p>
    <w:p w:rsidR="00586140" w:rsidRPr="00404A50" w:rsidRDefault="00205518" w:rsidP="00442970">
      <w:pPr>
        <w:pStyle w:val="StylFrance11bZarovnatdoblokuPrvndek2cmPed"/>
        <w:ind w:left="142" w:right="0" w:firstLine="0"/>
        <w:rPr>
          <w:color w:val="000000"/>
          <w:sz w:val="20"/>
          <w:szCs w:val="20"/>
        </w:rPr>
      </w:pPr>
      <w:r w:rsidRPr="00404A50">
        <w:rPr>
          <w:color w:val="000000"/>
          <w:sz w:val="20"/>
          <w:szCs w:val="20"/>
        </w:rPr>
        <w:t>Všechny nové a opravované d</w:t>
      </w:r>
      <w:r w:rsidRPr="00404A50">
        <w:rPr>
          <w:rFonts w:ascii="Cambria" w:hAnsi="Cambria" w:cs="Cambria"/>
          <w:color w:val="000000"/>
          <w:sz w:val="20"/>
          <w:szCs w:val="20"/>
        </w:rPr>
        <w:t>ř</w:t>
      </w:r>
      <w:r w:rsidRPr="00404A50">
        <w:rPr>
          <w:color w:val="000000"/>
          <w:sz w:val="20"/>
          <w:szCs w:val="20"/>
        </w:rPr>
        <w:t>ev</w:t>
      </w:r>
      <w:r w:rsidRPr="00404A50">
        <w:rPr>
          <w:rFonts w:ascii="Cambria" w:hAnsi="Cambria" w:cs="Cambria"/>
          <w:color w:val="000000"/>
          <w:sz w:val="20"/>
          <w:szCs w:val="20"/>
        </w:rPr>
        <w:t>ě</w:t>
      </w:r>
      <w:r w:rsidRPr="00404A50">
        <w:rPr>
          <w:color w:val="000000"/>
          <w:sz w:val="20"/>
          <w:szCs w:val="20"/>
        </w:rPr>
        <w:t>né konstrukce (podbití</w:t>
      </w:r>
      <w:r w:rsidR="00A7783A" w:rsidRPr="00404A50">
        <w:rPr>
          <w:color w:val="000000"/>
          <w:sz w:val="20"/>
          <w:szCs w:val="20"/>
        </w:rPr>
        <w:t xml:space="preserve">) po vyspravení </w:t>
      </w:r>
      <w:r w:rsidRPr="00404A50">
        <w:rPr>
          <w:color w:val="000000"/>
          <w:sz w:val="20"/>
          <w:szCs w:val="20"/>
        </w:rPr>
        <w:t>opat</w:t>
      </w:r>
      <w:r w:rsidRPr="00404A50">
        <w:rPr>
          <w:rFonts w:ascii="Cambria" w:hAnsi="Cambria" w:cs="Cambria"/>
          <w:color w:val="000000"/>
          <w:sz w:val="20"/>
          <w:szCs w:val="20"/>
        </w:rPr>
        <w:t>ř</w:t>
      </w:r>
      <w:r w:rsidRPr="00404A50">
        <w:rPr>
          <w:color w:val="000000"/>
          <w:sz w:val="20"/>
          <w:szCs w:val="20"/>
        </w:rPr>
        <w:t>it 3x nát</w:t>
      </w:r>
      <w:r w:rsidRPr="00404A50">
        <w:rPr>
          <w:rFonts w:ascii="Cambria" w:hAnsi="Cambria" w:cs="Cambria"/>
          <w:color w:val="000000"/>
          <w:sz w:val="20"/>
          <w:szCs w:val="20"/>
        </w:rPr>
        <w:t>ě</w:t>
      </w:r>
      <w:r w:rsidRPr="00404A50">
        <w:rPr>
          <w:color w:val="000000"/>
          <w:sz w:val="20"/>
          <w:szCs w:val="20"/>
        </w:rPr>
        <w:t>r vrchní krycí barvou na d</w:t>
      </w:r>
      <w:r w:rsidRPr="00404A50">
        <w:rPr>
          <w:rFonts w:ascii="Cambria" w:hAnsi="Cambria" w:cs="Cambria"/>
          <w:color w:val="000000"/>
          <w:sz w:val="20"/>
          <w:szCs w:val="20"/>
        </w:rPr>
        <w:t>ř</w:t>
      </w:r>
      <w:r w:rsidRPr="00404A50">
        <w:rPr>
          <w:color w:val="000000"/>
          <w:sz w:val="20"/>
          <w:szCs w:val="20"/>
        </w:rPr>
        <w:t>evo do exteriéru.</w:t>
      </w:r>
    </w:p>
    <w:p w:rsidR="0095203C" w:rsidRDefault="0095203C" w:rsidP="00D10864">
      <w:pPr>
        <w:pStyle w:val="StylFrance11bZarovnatdoblokuPrvndek2cmPed"/>
        <w:ind w:left="0" w:right="0" w:firstLine="0"/>
      </w:pPr>
    </w:p>
    <w:p w:rsidR="00DD36E9" w:rsidRDefault="00DD36E9" w:rsidP="00D10864">
      <w:pPr>
        <w:pStyle w:val="StylFrance11bZarovnatdoblokuPrvndek2cmPed"/>
        <w:ind w:left="0" w:right="0" w:firstLine="0"/>
      </w:pPr>
    </w:p>
    <w:p w:rsidR="00DD36E9" w:rsidRDefault="00DD36E9" w:rsidP="00D10864">
      <w:pPr>
        <w:pStyle w:val="StylFrance11bZarovnatdoblokuPrvndek2cmPed"/>
        <w:ind w:left="0" w:right="0" w:firstLine="0"/>
      </w:pPr>
    </w:p>
    <w:p w:rsidR="00DD36E9" w:rsidRDefault="00DD36E9" w:rsidP="00DD36E9">
      <w:pPr>
        <w:rPr>
          <w:sz w:val="16"/>
          <w:szCs w:val="16"/>
        </w:rPr>
      </w:pPr>
    </w:p>
    <w:p w:rsidR="00C4136F" w:rsidRDefault="00C4136F" w:rsidP="00DD36E9">
      <w:pPr>
        <w:rPr>
          <w:sz w:val="16"/>
          <w:szCs w:val="16"/>
        </w:rPr>
      </w:pPr>
    </w:p>
    <w:p w:rsidR="00C4136F" w:rsidRDefault="00C4136F" w:rsidP="00DD36E9">
      <w:pPr>
        <w:rPr>
          <w:sz w:val="16"/>
          <w:szCs w:val="16"/>
        </w:rPr>
      </w:pPr>
    </w:p>
    <w:p w:rsidR="00C4136F" w:rsidRDefault="00C4136F" w:rsidP="00DD36E9">
      <w:pPr>
        <w:rPr>
          <w:sz w:val="16"/>
          <w:szCs w:val="16"/>
        </w:rPr>
      </w:pPr>
    </w:p>
    <w:p w:rsidR="00C4136F" w:rsidRDefault="00C4136F" w:rsidP="00DD36E9">
      <w:pPr>
        <w:rPr>
          <w:sz w:val="16"/>
          <w:szCs w:val="16"/>
        </w:rPr>
      </w:pPr>
    </w:p>
    <w:p w:rsidR="00C4136F" w:rsidRPr="00DD36E9" w:rsidRDefault="00C4136F" w:rsidP="00DD36E9">
      <w:pPr>
        <w:rPr>
          <w:sz w:val="16"/>
          <w:szCs w:val="16"/>
        </w:rPr>
      </w:pPr>
      <w:bookmarkStart w:id="0" w:name="_GoBack"/>
      <w:bookmarkEnd w:id="0"/>
    </w:p>
    <w:p w:rsidR="000E5E8E" w:rsidRPr="00A96464" w:rsidRDefault="00A620B9" w:rsidP="00A96464">
      <w:pPr>
        <w:pStyle w:val="Prosttext"/>
        <w:ind w:left="142"/>
        <w:jc w:val="both"/>
        <w:rPr>
          <w:rFonts w:ascii="France" w:hAnsi="France" w:cs="France"/>
          <w:color w:val="000000"/>
          <w:sz w:val="24"/>
          <w:szCs w:val="24"/>
        </w:rPr>
      </w:pPr>
      <w:r w:rsidRPr="00A96464">
        <w:rPr>
          <w:rFonts w:ascii="France" w:hAnsi="France" w:cs="France"/>
          <w:color w:val="000000"/>
          <w:sz w:val="24"/>
          <w:szCs w:val="24"/>
        </w:rPr>
        <w:lastRenderedPageBreak/>
        <w:t xml:space="preserve">BAREVNÉ </w:t>
      </w:r>
      <w:r w:rsidRPr="00A96464">
        <w:rPr>
          <w:rFonts w:ascii="Cambria" w:hAnsi="Cambria" w:cs="Cambria"/>
          <w:color w:val="000000"/>
          <w:sz w:val="24"/>
          <w:szCs w:val="24"/>
        </w:rPr>
        <w:t>Ř</w:t>
      </w:r>
      <w:r w:rsidRPr="00A96464">
        <w:rPr>
          <w:rFonts w:ascii="France" w:hAnsi="France" w:cs="France"/>
          <w:color w:val="000000"/>
          <w:sz w:val="24"/>
          <w:szCs w:val="24"/>
        </w:rPr>
        <w:t>EŠENÍ</w:t>
      </w:r>
    </w:p>
    <w:p w:rsidR="00404A50" w:rsidRPr="008F6F61" w:rsidRDefault="00404A50" w:rsidP="00D56757">
      <w:pPr>
        <w:pStyle w:val="StylFrance11bZarovnatdoblokuPrvndek2cmPed"/>
        <w:ind w:left="142" w:right="0" w:firstLine="0"/>
        <w:rPr>
          <w:color w:val="000000"/>
          <w:sz w:val="20"/>
          <w:szCs w:val="20"/>
        </w:rPr>
      </w:pPr>
      <w:r w:rsidRPr="008F6F61">
        <w:rPr>
          <w:color w:val="000000"/>
          <w:sz w:val="20"/>
          <w:szCs w:val="20"/>
        </w:rPr>
        <w:t xml:space="preserve">Nová skládaná střešní krytina z hliníkových falcovaných šablon </w:t>
      </w:r>
      <w:r w:rsidR="00E05E00" w:rsidRPr="008F6F61">
        <w:rPr>
          <w:color w:val="000000"/>
          <w:sz w:val="20"/>
          <w:szCs w:val="20"/>
        </w:rPr>
        <w:t>–</w:t>
      </w:r>
      <w:r w:rsidRPr="008F6F61">
        <w:rPr>
          <w:color w:val="000000"/>
          <w:sz w:val="20"/>
          <w:szCs w:val="20"/>
        </w:rPr>
        <w:t xml:space="preserve"> antracit</w:t>
      </w:r>
    </w:p>
    <w:p w:rsidR="00E05E00" w:rsidRPr="008F6F61" w:rsidRDefault="00E05E00" w:rsidP="00D56757">
      <w:pPr>
        <w:pStyle w:val="StylFrance11bZarovnatdoblokuPrvndek2cmPed"/>
        <w:ind w:left="142" w:right="0" w:firstLine="0"/>
        <w:rPr>
          <w:color w:val="000000"/>
          <w:sz w:val="20"/>
          <w:szCs w:val="20"/>
        </w:rPr>
      </w:pPr>
      <w:r w:rsidRPr="008F6F61">
        <w:rPr>
          <w:color w:val="000000"/>
          <w:sz w:val="20"/>
          <w:szCs w:val="20"/>
        </w:rPr>
        <w:t xml:space="preserve">Nová plechová krytina se spoji na dvojitou stojatou drážku </w:t>
      </w:r>
      <w:r w:rsidR="00671C18" w:rsidRPr="008F6F61">
        <w:rPr>
          <w:color w:val="000000"/>
          <w:sz w:val="20"/>
          <w:szCs w:val="20"/>
        </w:rPr>
        <w:t>–</w:t>
      </w:r>
      <w:r w:rsidRPr="008F6F61">
        <w:rPr>
          <w:color w:val="000000"/>
          <w:sz w:val="20"/>
          <w:szCs w:val="20"/>
        </w:rPr>
        <w:t xml:space="preserve"> antracit</w:t>
      </w:r>
    </w:p>
    <w:p w:rsidR="00B53E94" w:rsidRPr="008F6F61" w:rsidRDefault="00C87EF5" w:rsidP="00D56757">
      <w:pPr>
        <w:pStyle w:val="StylFrance11bZarovnatdoblokuPrvndek2cmPed"/>
        <w:ind w:left="142" w:right="0" w:firstLine="0"/>
        <w:rPr>
          <w:color w:val="000000"/>
          <w:sz w:val="20"/>
          <w:szCs w:val="20"/>
        </w:rPr>
      </w:pPr>
      <w:r w:rsidRPr="008F6F61">
        <w:rPr>
          <w:color w:val="000000"/>
          <w:sz w:val="20"/>
          <w:szCs w:val="20"/>
        </w:rPr>
        <w:t>Plastová hydroizola</w:t>
      </w:r>
      <w:r w:rsidRPr="008F6F61">
        <w:rPr>
          <w:rFonts w:ascii="Cambria" w:hAnsi="Cambria" w:cs="Cambria"/>
          <w:color w:val="000000"/>
          <w:sz w:val="20"/>
          <w:szCs w:val="20"/>
        </w:rPr>
        <w:t>č</w:t>
      </w:r>
      <w:r w:rsidRPr="008F6F61">
        <w:rPr>
          <w:color w:val="000000"/>
          <w:sz w:val="20"/>
          <w:szCs w:val="20"/>
        </w:rPr>
        <w:t>n</w:t>
      </w:r>
      <w:r w:rsidRPr="008F6F61">
        <w:rPr>
          <w:rFonts w:cs="France"/>
          <w:color w:val="000000"/>
          <w:sz w:val="20"/>
          <w:szCs w:val="20"/>
        </w:rPr>
        <w:t>í</w:t>
      </w:r>
      <w:r w:rsidRPr="008F6F61">
        <w:rPr>
          <w:color w:val="000000"/>
          <w:sz w:val="20"/>
          <w:szCs w:val="20"/>
        </w:rPr>
        <w:t xml:space="preserve"> f</w:t>
      </w:r>
      <w:r w:rsidRPr="008F6F61">
        <w:rPr>
          <w:rFonts w:cs="France"/>
          <w:color w:val="000000"/>
          <w:sz w:val="20"/>
          <w:szCs w:val="20"/>
        </w:rPr>
        <w:t>ó</w:t>
      </w:r>
      <w:r w:rsidRPr="008F6F61">
        <w:rPr>
          <w:color w:val="000000"/>
          <w:sz w:val="20"/>
          <w:szCs w:val="20"/>
        </w:rPr>
        <w:t xml:space="preserve">lie FPO(TPO) </w:t>
      </w:r>
      <w:r w:rsidR="008C58CD" w:rsidRPr="008F6F61">
        <w:rPr>
          <w:color w:val="000000"/>
          <w:sz w:val="20"/>
          <w:szCs w:val="20"/>
        </w:rPr>
        <w:t>–</w:t>
      </w:r>
      <w:r w:rsidRPr="008F6F61">
        <w:rPr>
          <w:color w:val="000000"/>
          <w:sz w:val="20"/>
          <w:szCs w:val="20"/>
        </w:rPr>
        <w:t xml:space="preserve"> </w:t>
      </w:r>
      <w:r w:rsidR="008C58CD" w:rsidRPr="008F6F61">
        <w:rPr>
          <w:rFonts w:ascii="Cambria" w:hAnsi="Cambria" w:cs="Cambria"/>
          <w:color w:val="000000"/>
          <w:sz w:val="20"/>
          <w:szCs w:val="20"/>
        </w:rPr>
        <w:t>č</w:t>
      </w:r>
      <w:r w:rsidR="008C58CD" w:rsidRPr="008F6F61">
        <w:rPr>
          <w:color w:val="000000"/>
          <w:sz w:val="20"/>
          <w:szCs w:val="20"/>
        </w:rPr>
        <w:t>ern</w:t>
      </w:r>
      <w:r w:rsidR="008C58CD" w:rsidRPr="008F6F61">
        <w:rPr>
          <w:rFonts w:cs="France"/>
          <w:color w:val="000000"/>
          <w:sz w:val="20"/>
          <w:szCs w:val="20"/>
        </w:rPr>
        <w:t>á</w:t>
      </w:r>
      <w:r w:rsidR="008C58CD" w:rsidRPr="008F6F61">
        <w:rPr>
          <w:color w:val="000000"/>
          <w:sz w:val="20"/>
          <w:szCs w:val="20"/>
        </w:rPr>
        <w:t xml:space="preserve"> RAL 7011</w:t>
      </w:r>
    </w:p>
    <w:p w:rsidR="00671C18" w:rsidRPr="008F6F61" w:rsidRDefault="00671C18" w:rsidP="00671C18">
      <w:pPr>
        <w:pStyle w:val="StylFrance11bZarovnatdoblokuPrvndek2cmPed"/>
        <w:ind w:left="142" w:right="0" w:firstLine="0"/>
        <w:rPr>
          <w:color w:val="000000"/>
          <w:sz w:val="20"/>
          <w:szCs w:val="20"/>
        </w:rPr>
      </w:pPr>
      <w:r w:rsidRPr="008F6F61">
        <w:rPr>
          <w:color w:val="000000"/>
          <w:sz w:val="20"/>
          <w:szCs w:val="20"/>
        </w:rPr>
        <w:t>Klempí</w:t>
      </w:r>
      <w:r w:rsidRPr="008F6F61">
        <w:rPr>
          <w:rFonts w:ascii="Cambria" w:hAnsi="Cambria" w:cs="Cambria"/>
          <w:color w:val="000000"/>
          <w:sz w:val="20"/>
          <w:szCs w:val="20"/>
        </w:rPr>
        <w:t>ř</w:t>
      </w:r>
      <w:r w:rsidRPr="008F6F61">
        <w:rPr>
          <w:color w:val="000000"/>
          <w:sz w:val="20"/>
          <w:szCs w:val="20"/>
        </w:rPr>
        <w:t>ské prvky - antracit</w:t>
      </w:r>
    </w:p>
    <w:p w:rsidR="00671C18" w:rsidRPr="008F6F61" w:rsidRDefault="00671C18" w:rsidP="00D56757">
      <w:pPr>
        <w:pStyle w:val="StylFrance11bZarovnatdoblokuPrvndek2cmPed"/>
        <w:ind w:left="142" w:right="0" w:firstLine="0"/>
        <w:rPr>
          <w:color w:val="000000"/>
          <w:sz w:val="20"/>
          <w:szCs w:val="20"/>
        </w:rPr>
      </w:pPr>
      <w:r w:rsidRPr="008F6F61">
        <w:rPr>
          <w:color w:val="000000"/>
          <w:sz w:val="20"/>
          <w:szCs w:val="20"/>
        </w:rPr>
        <w:t>Nové záme</w:t>
      </w:r>
      <w:r w:rsidRPr="008F6F61">
        <w:rPr>
          <w:rFonts w:ascii="Cambria" w:hAnsi="Cambria" w:cs="Cambria"/>
          <w:color w:val="000000"/>
          <w:sz w:val="20"/>
          <w:szCs w:val="20"/>
        </w:rPr>
        <w:t>č</w:t>
      </w:r>
      <w:r w:rsidRPr="008F6F61">
        <w:rPr>
          <w:color w:val="000000"/>
          <w:sz w:val="20"/>
          <w:szCs w:val="20"/>
        </w:rPr>
        <w:t xml:space="preserve">nické prvky - žárový </w:t>
      </w:r>
      <w:proofErr w:type="spellStart"/>
      <w:r w:rsidRPr="008F6F61">
        <w:rPr>
          <w:color w:val="000000"/>
          <w:sz w:val="20"/>
          <w:szCs w:val="20"/>
        </w:rPr>
        <w:t>pozink</w:t>
      </w:r>
      <w:proofErr w:type="spellEnd"/>
    </w:p>
    <w:p w:rsidR="00671C18" w:rsidRPr="008F6F61" w:rsidRDefault="00671C18" w:rsidP="00D56757">
      <w:pPr>
        <w:pStyle w:val="StylFrance11bZarovnatdoblokuPrvndek2cmPed"/>
        <w:ind w:left="142" w:right="0" w:firstLine="0"/>
        <w:rPr>
          <w:color w:val="000000"/>
          <w:sz w:val="20"/>
          <w:szCs w:val="20"/>
        </w:rPr>
      </w:pPr>
      <w:r w:rsidRPr="008F6F61">
        <w:rPr>
          <w:color w:val="000000"/>
          <w:sz w:val="20"/>
          <w:szCs w:val="20"/>
        </w:rPr>
        <w:t>Stávající záme</w:t>
      </w:r>
      <w:r w:rsidRPr="008F6F61">
        <w:rPr>
          <w:rFonts w:ascii="Cambria" w:hAnsi="Cambria" w:cs="Cambria"/>
          <w:color w:val="000000"/>
          <w:sz w:val="20"/>
          <w:szCs w:val="20"/>
        </w:rPr>
        <w:t>č</w:t>
      </w:r>
      <w:r w:rsidRPr="008F6F61">
        <w:rPr>
          <w:color w:val="000000"/>
          <w:sz w:val="20"/>
          <w:szCs w:val="20"/>
        </w:rPr>
        <w:t>nické prvky natírané – odstín tmav</w:t>
      </w:r>
      <w:r w:rsidRPr="008F6F61">
        <w:rPr>
          <w:rFonts w:ascii="Cambria" w:hAnsi="Cambria" w:cs="Cambria"/>
          <w:color w:val="000000"/>
          <w:sz w:val="20"/>
          <w:szCs w:val="20"/>
        </w:rPr>
        <w:t>ě</w:t>
      </w:r>
      <w:r w:rsidRPr="008F6F61">
        <w:rPr>
          <w:color w:val="000000"/>
          <w:sz w:val="20"/>
          <w:szCs w:val="20"/>
        </w:rPr>
        <w:t xml:space="preserve"> šedý</w:t>
      </w:r>
    </w:p>
    <w:p w:rsidR="00D56757" w:rsidRPr="008F6F61" w:rsidRDefault="00D56757" w:rsidP="00D56757">
      <w:pPr>
        <w:pStyle w:val="StylFrance11bZarovnatdoblokuPrvndek2cmPed"/>
        <w:ind w:left="142" w:right="0" w:firstLine="0"/>
        <w:rPr>
          <w:color w:val="000000"/>
          <w:sz w:val="20"/>
          <w:szCs w:val="20"/>
        </w:rPr>
      </w:pPr>
      <w:r w:rsidRPr="008F6F61">
        <w:rPr>
          <w:color w:val="000000"/>
          <w:sz w:val="20"/>
          <w:szCs w:val="20"/>
        </w:rPr>
        <w:t>Nové okenní výpln</w:t>
      </w:r>
      <w:r w:rsidRPr="008F6F61">
        <w:rPr>
          <w:rFonts w:ascii="Cambria" w:hAnsi="Cambria" w:cs="Cambria"/>
          <w:color w:val="000000"/>
          <w:sz w:val="20"/>
          <w:szCs w:val="20"/>
        </w:rPr>
        <w:t>ě</w:t>
      </w:r>
      <w:r w:rsidRPr="008F6F61">
        <w:rPr>
          <w:color w:val="000000"/>
          <w:sz w:val="20"/>
          <w:szCs w:val="20"/>
        </w:rPr>
        <w:t xml:space="preserve"> ve fasád</w:t>
      </w:r>
      <w:r w:rsidRPr="008F6F61">
        <w:rPr>
          <w:rFonts w:ascii="Cambria" w:hAnsi="Cambria" w:cs="Cambria"/>
          <w:color w:val="000000"/>
          <w:sz w:val="20"/>
          <w:szCs w:val="20"/>
        </w:rPr>
        <w:t>ě</w:t>
      </w:r>
      <w:r w:rsidRPr="008F6F61">
        <w:rPr>
          <w:color w:val="000000"/>
          <w:sz w:val="20"/>
          <w:szCs w:val="20"/>
        </w:rPr>
        <w:t xml:space="preserve"> –</w:t>
      </w:r>
      <w:r w:rsidR="00005EA3" w:rsidRPr="008F6F61">
        <w:rPr>
          <w:color w:val="000000"/>
          <w:sz w:val="20"/>
          <w:szCs w:val="20"/>
        </w:rPr>
        <w:t xml:space="preserve"> </w:t>
      </w:r>
      <w:r w:rsidRPr="008F6F61">
        <w:rPr>
          <w:color w:val="000000"/>
          <w:sz w:val="20"/>
          <w:szCs w:val="20"/>
        </w:rPr>
        <w:t>bílá, mat, odstín shodný s p</w:t>
      </w:r>
      <w:r w:rsidRPr="008F6F61">
        <w:rPr>
          <w:rFonts w:ascii="Cambria" w:hAnsi="Cambria" w:cs="Cambria"/>
          <w:color w:val="000000"/>
          <w:sz w:val="20"/>
          <w:szCs w:val="20"/>
        </w:rPr>
        <w:t>ů</w:t>
      </w:r>
      <w:r w:rsidRPr="008F6F61">
        <w:rPr>
          <w:color w:val="000000"/>
          <w:sz w:val="20"/>
          <w:szCs w:val="20"/>
        </w:rPr>
        <w:t>vodním.</w:t>
      </w:r>
    </w:p>
    <w:p w:rsidR="008F6F61" w:rsidRPr="008F6F61" w:rsidRDefault="008F6F61" w:rsidP="008F6F61">
      <w:pPr>
        <w:pStyle w:val="StylFrance11bZarovnatdoblokuPrvndek2cmPed"/>
        <w:ind w:left="142" w:right="0" w:firstLine="0"/>
        <w:rPr>
          <w:color w:val="000000"/>
          <w:sz w:val="20"/>
          <w:szCs w:val="20"/>
        </w:rPr>
      </w:pPr>
      <w:r w:rsidRPr="008F6F61">
        <w:rPr>
          <w:color w:val="000000"/>
          <w:sz w:val="20"/>
          <w:szCs w:val="20"/>
        </w:rPr>
        <w:t>Fasádní nát</w:t>
      </w:r>
      <w:r w:rsidRPr="008F6F61">
        <w:rPr>
          <w:rFonts w:ascii="Cambria" w:hAnsi="Cambria" w:cs="Cambria"/>
          <w:color w:val="000000"/>
          <w:sz w:val="20"/>
          <w:szCs w:val="20"/>
        </w:rPr>
        <w:t>ě</w:t>
      </w:r>
      <w:r w:rsidRPr="008F6F61">
        <w:rPr>
          <w:color w:val="000000"/>
          <w:sz w:val="20"/>
          <w:szCs w:val="20"/>
        </w:rPr>
        <w:t>r – lomená bílá (odstín shodný se stávajícím fasádním nát</w:t>
      </w:r>
      <w:r w:rsidRPr="008F6F61">
        <w:rPr>
          <w:rFonts w:ascii="Cambria" w:hAnsi="Cambria" w:cs="Cambria"/>
          <w:color w:val="000000"/>
          <w:sz w:val="20"/>
          <w:szCs w:val="20"/>
        </w:rPr>
        <w:t>ě</w:t>
      </w:r>
      <w:r w:rsidRPr="008F6F61">
        <w:rPr>
          <w:color w:val="000000"/>
          <w:sz w:val="20"/>
          <w:szCs w:val="20"/>
        </w:rPr>
        <w:t>rem)</w:t>
      </w:r>
    </w:p>
    <w:p w:rsidR="008F6F61" w:rsidRPr="008F6F61" w:rsidRDefault="008F6F61" w:rsidP="008F6F61">
      <w:pPr>
        <w:pStyle w:val="StylFrance11bZarovnatdoblokuPrvndek2cmPed"/>
        <w:ind w:left="142" w:right="0" w:firstLine="0"/>
        <w:rPr>
          <w:color w:val="000000"/>
          <w:sz w:val="20"/>
          <w:szCs w:val="20"/>
        </w:rPr>
      </w:pPr>
      <w:r w:rsidRPr="008F6F61">
        <w:rPr>
          <w:color w:val="000000"/>
          <w:sz w:val="20"/>
          <w:szCs w:val="20"/>
        </w:rPr>
        <w:t>D</w:t>
      </w:r>
      <w:r w:rsidRPr="008F6F61">
        <w:rPr>
          <w:rFonts w:ascii="Cambria" w:hAnsi="Cambria" w:cs="Cambria"/>
          <w:color w:val="000000"/>
          <w:sz w:val="20"/>
          <w:szCs w:val="20"/>
        </w:rPr>
        <w:t>ř</w:t>
      </w:r>
      <w:r w:rsidRPr="008F6F61">
        <w:rPr>
          <w:color w:val="000000"/>
          <w:sz w:val="20"/>
          <w:szCs w:val="20"/>
        </w:rPr>
        <w:t>ev</w:t>
      </w:r>
      <w:r w:rsidRPr="008F6F61">
        <w:rPr>
          <w:rFonts w:ascii="Cambria" w:hAnsi="Cambria" w:cs="Cambria"/>
          <w:color w:val="000000"/>
          <w:sz w:val="20"/>
          <w:szCs w:val="20"/>
        </w:rPr>
        <w:t>ě</w:t>
      </w:r>
      <w:r w:rsidRPr="008F6F61">
        <w:rPr>
          <w:color w:val="000000"/>
          <w:sz w:val="20"/>
          <w:szCs w:val="20"/>
        </w:rPr>
        <w:t>n</w:t>
      </w:r>
      <w:r w:rsidRPr="008F6F61">
        <w:rPr>
          <w:rFonts w:cs="France"/>
          <w:color w:val="000000"/>
          <w:sz w:val="20"/>
          <w:szCs w:val="20"/>
        </w:rPr>
        <w:t>é</w:t>
      </w:r>
      <w:r w:rsidRPr="008F6F61">
        <w:rPr>
          <w:color w:val="000000"/>
          <w:sz w:val="20"/>
          <w:szCs w:val="20"/>
        </w:rPr>
        <w:t xml:space="preserve"> konstrukce (podbití) – odstín tmav</w:t>
      </w:r>
      <w:r w:rsidRPr="008F6F61">
        <w:rPr>
          <w:rFonts w:ascii="Cambria" w:hAnsi="Cambria" w:cs="Cambria"/>
          <w:color w:val="000000"/>
          <w:sz w:val="20"/>
          <w:szCs w:val="20"/>
        </w:rPr>
        <w:t>ě</w:t>
      </w:r>
      <w:r w:rsidRPr="008F6F61">
        <w:rPr>
          <w:color w:val="000000"/>
          <w:sz w:val="20"/>
          <w:szCs w:val="20"/>
        </w:rPr>
        <w:t xml:space="preserve"> hn</w:t>
      </w:r>
      <w:r w:rsidRPr="008F6F61">
        <w:rPr>
          <w:rFonts w:ascii="Cambria" w:hAnsi="Cambria" w:cs="Cambria"/>
          <w:color w:val="000000"/>
          <w:sz w:val="20"/>
          <w:szCs w:val="20"/>
        </w:rPr>
        <w:t>ě</w:t>
      </w:r>
      <w:r w:rsidRPr="008F6F61">
        <w:rPr>
          <w:color w:val="000000"/>
          <w:sz w:val="20"/>
          <w:szCs w:val="20"/>
        </w:rPr>
        <w:t>d</w:t>
      </w:r>
      <w:r w:rsidRPr="008F6F61">
        <w:rPr>
          <w:rFonts w:cs="France"/>
          <w:color w:val="000000"/>
          <w:sz w:val="20"/>
          <w:szCs w:val="20"/>
        </w:rPr>
        <w:t>ý</w:t>
      </w:r>
      <w:r w:rsidRPr="008F6F61">
        <w:rPr>
          <w:color w:val="000000"/>
          <w:sz w:val="20"/>
          <w:szCs w:val="20"/>
        </w:rPr>
        <w:t xml:space="preserve"> (odstín shodný se stávající povrchovou úpravou)</w:t>
      </w:r>
    </w:p>
    <w:p w:rsidR="00686DCE" w:rsidRPr="00DE6C8D" w:rsidRDefault="00686DCE" w:rsidP="005969FA">
      <w:pPr>
        <w:rPr>
          <w:sz w:val="16"/>
          <w:szCs w:val="16"/>
        </w:rPr>
      </w:pPr>
    </w:p>
    <w:p w:rsidR="00A620B9" w:rsidRPr="00416578" w:rsidRDefault="00A620B9" w:rsidP="008A065F">
      <w:pPr>
        <w:pStyle w:val="Prosttext"/>
        <w:ind w:left="142"/>
        <w:jc w:val="both"/>
        <w:rPr>
          <w:rFonts w:ascii="France" w:hAnsi="France" w:cs="France"/>
          <w:color w:val="000000"/>
          <w:sz w:val="24"/>
          <w:szCs w:val="24"/>
        </w:rPr>
      </w:pPr>
      <w:r w:rsidRPr="00416578">
        <w:rPr>
          <w:rFonts w:ascii="France" w:hAnsi="France" w:cs="France"/>
          <w:color w:val="000000"/>
          <w:sz w:val="24"/>
          <w:szCs w:val="24"/>
        </w:rPr>
        <w:t>TERÉNNÍ ÚPRAVY</w:t>
      </w:r>
    </w:p>
    <w:p w:rsidR="00A620B9" w:rsidRPr="0060548C" w:rsidRDefault="00614068" w:rsidP="00686DCE">
      <w:pPr>
        <w:pStyle w:val="StylFrance11bZarovnatdoblokuPrvndek2cmPed"/>
        <w:ind w:left="142" w:right="0" w:firstLine="0"/>
        <w:rPr>
          <w:color w:val="000000"/>
          <w:sz w:val="20"/>
          <w:szCs w:val="20"/>
        </w:rPr>
      </w:pPr>
      <w:r w:rsidRPr="0060548C">
        <w:rPr>
          <w:color w:val="000000"/>
          <w:sz w:val="20"/>
          <w:szCs w:val="20"/>
        </w:rPr>
        <w:t xml:space="preserve">Navrženo pouze zapravení stávajícího terénu </w:t>
      </w:r>
      <w:r w:rsidR="0060548C" w:rsidRPr="0060548C">
        <w:rPr>
          <w:color w:val="000000"/>
          <w:sz w:val="20"/>
          <w:szCs w:val="20"/>
        </w:rPr>
        <w:t>a zpevně</w:t>
      </w:r>
      <w:r w:rsidR="0060548C" w:rsidRPr="0060548C">
        <w:rPr>
          <w:rFonts w:cs="France"/>
          <w:color w:val="000000"/>
          <w:sz w:val="20"/>
          <w:szCs w:val="20"/>
        </w:rPr>
        <w:t>ných</w:t>
      </w:r>
      <w:r w:rsidR="0060548C" w:rsidRPr="0060548C">
        <w:rPr>
          <w:color w:val="000000"/>
          <w:sz w:val="20"/>
          <w:szCs w:val="20"/>
        </w:rPr>
        <w:t xml:space="preserve"> ploch </w:t>
      </w:r>
      <w:r w:rsidR="00461D38" w:rsidRPr="0060548C">
        <w:rPr>
          <w:color w:val="000000"/>
          <w:sz w:val="20"/>
          <w:szCs w:val="20"/>
        </w:rPr>
        <w:t xml:space="preserve">do původní podoby </w:t>
      </w:r>
      <w:r w:rsidRPr="0060548C">
        <w:rPr>
          <w:color w:val="000000"/>
          <w:sz w:val="20"/>
          <w:szCs w:val="20"/>
        </w:rPr>
        <w:t>v míst</w:t>
      </w:r>
      <w:r w:rsidR="00226B92" w:rsidRPr="0060548C">
        <w:rPr>
          <w:color w:val="000000"/>
          <w:sz w:val="20"/>
          <w:szCs w:val="20"/>
        </w:rPr>
        <w:t>ě</w:t>
      </w:r>
      <w:r w:rsidRPr="0060548C">
        <w:rPr>
          <w:color w:val="000000"/>
          <w:sz w:val="20"/>
          <w:szCs w:val="20"/>
        </w:rPr>
        <w:t xml:space="preserve"> napojení doplňovaného střešního svodu a uložení zemních tyčí bleskosvodu.</w:t>
      </w:r>
    </w:p>
    <w:p w:rsidR="00181C3C" w:rsidRPr="00DE6C8D" w:rsidRDefault="00181C3C" w:rsidP="005969FA">
      <w:pPr>
        <w:rPr>
          <w:sz w:val="16"/>
          <w:szCs w:val="16"/>
        </w:rPr>
      </w:pPr>
    </w:p>
    <w:p w:rsidR="00A620B9" w:rsidRPr="00404B33" w:rsidRDefault="00A620B9" w:rsidP="00404B33">
      <w:pPr>
        <w:pStyle w:val="StylNadpis112bTunVlevo2cm"/>
        <w:ind w:left="142"/>
        <w:rPr>
          <w:caps/>
        </w:rPr>
      </w:pPr>
      <w:r w:rsidRPr="00416578">
        <w:rPr>
          <w:caps/>
        </w:rPr>
        <w:t>tepeln</w:t>
      </w:r>
      <w:r w:rsidRPr="00416578">
        <w:rPr>
          <w:rFonts w:ascii="Cambria" w:hAnsi="Cambria" w:cs="Cambria"/>
          <w:caps/>
        </w:rPr>
        <w:t>ě</w:t>
      </w:r>
      <w:r w:rsidRPr="00416578">
        <w:rPr>
          <w:rFonts w:cs="France CE"/>
          <w:caps/>
        </w:rPr>
        <w:t xml:space="preserve"> technické vlastnosti stavebních konstrukcí a výplní otvo</w:t>
      </w:r>
      <w:r w:rsidRPr="00416578">
        <w:rPr>
          <w:caps/>
        </w:rPr>
        <w:t>r</w:t>
      </w:r>
      <w:r w:rsidRPr="00416578">
        <w:rPr>
          <w:rFonts w:ascii="Cambria" w:hAnsi="Cambria" w:cs="Cambria"/>
          <w:caps/>
        </w:rPr>
        <w:t>ů</w:t>
      </w:r>
    </w:p>
    <w:p w:rsidR="00A620B9" w:rsidRDefault="003D2E48" w:rsidP="003D2E48">
      <w:pPr>
        <w:pStyle w:val="StylFrance11bZarovnatdoblokuPrvndek2cmPed"/>
        <w:ind w:left="142" w:right="0" w:firstLine="0"/>
        <w:rPr>
          <w:color w:val="000000"/>
          <w:sz w:val="20"/>
          <w:szCs w:val="20"/>
        </w:rPr>
      </w:pPr>
      <w:r w:rsidRPr="003D2E48">
        <w:rPr>
          <w:color w:val="000000"/>
          <w:sz w:val="20"/>
          <w:szCs w:val="20"/>
        </w:rPr>
        <w:t>Oprava p</w:t>
      </w:r>
      <w:r w:rsidRPr="00A477E8">
        <w:rPr>
          <w:color w:val="000000"/>
          <w:sz w:val="20"/>
          <w:szCs w:val="20"/>
        </w:rPr>
        <w:t>ů</w:t>
      </w:r>
      <w:r w:rsidRPr="003D2E48">
        <w:rPr>
          <w:color w:val="000000"/>
          <w:sz w:val="20"/>
          <w:szCs w:val="20"/>
        </w:rPr>
        <w:t>vodn</w:t>
      </w:r>
      <w:r w:rsidRPr="00A477E8">
        <w:rPr>
          <w:color w:val="000000"/>
          <w:sz w:val="20"/>
          <w:szCs w:val="20"/>
        </w:rPr>
        <w:t>í</w:t>
      </w:r>
      <w:r w:rsidRPr="003D2E48">
        <w:rPr>
          <w:color w:val="000000"/>
          <w:sz w:val="20"/>
          <w:szCs w:val="20"/>
        </w:rPr>
        <w:t xml:space="preserve"> tepeln</w:t>
      </w:r>
      <w:r w:rsidRPr="00A477E8">
        <w:rPr>
          <w:color w:val="000000"/>
          <w:sz w:val="20"/>
          <w:szCs w:val="20"/>
        </w:rPr>
        <w:t>é</w:t>
      </w:r>
      <w:r w:rsidRPr="003D2E48">
        <w:rPr>
          <w:color w:val="000000"/>
          <w:sz w:val="20"/>
          <w:szCs w:val="20"/>
        </w:rPr>
        <w:t xml:space="preserve"> izolace </w:t>
      </w:r>
      <w:r>
        <w:rPr>
          <w:color w:val="000000"/>
          <w:sz w:val="20"/>
          <w:szCs w:val="20"/>
        </w:rPr>
        <w:t xml:space="preserve">v krovu </w:t>
      </w:r>
      <w:r w:rsidRPr="003D2E48">
        <w:rPr>
          <w:color w:val="000000"/>
          <w:sz w:val="20"/>
          <w:szCs w:val="20"/>
        </w:rPr>
        <w:t xml:space="preserve">- </w:t>
      </w:r>
      <w:r>
        <w:rPr>
          <w:color w:val="000000"/>
          <w:sz w:val="20"/>
          <w:szCs w:val="20"/>
        </w:rPr>
        <w:t>pá</w:t>
      </w:r>
      <w:r w:rsidRPr="00A477E8">
        <w:rPr>
          <w:color w:val="000000"/>
          <w:sz w:val="20"/>
          <w:szCs w:val="20"/>
        </w:rPr>
        <w:t>s</w:t>
      </w:r>
      <w:r w:rsidRPr="003D2E48">
        <w:rPr>
          <w:color w:val="000000"/>
          <w:sz w:val="20"/>
          <w:szCs w:val="20"/>
        </w:rPr>
        <w:t xml:space="preserve"> z minerální plsti, </w:t>
      </w:r>
      <w:proofErr w:type="spellStart"/>
      <w:r w:rsidRPr="003D2E48">
        <w:rPr>
          <w:color w:val="000000"/>
          <w:sz w:val="20"/>
          <w:szCs w:val="20"/>
        </w:rPr>
        <w:t>hydrofobizovan</w:t>
      </w:r>
      <w:r>
        <w:rPr>
          <w:color w:val="000000"/>
          <w:sz w:val="20"/>
          <w:szCs w:val="20"/>
        </w:rPr>
        <w:t>ý</w:t>
      </w:r>
      <w:proofErr w:type="spellEnd"/>
      <w:r w:rsidRPr="003D2E48">
        <w:rPr>
          <w:color w:val="000000"/>
          <w:sz w:val="20"/>
          <w:szCs w:val="20"/>
        </w:rPr>
        <w:t>, s deklarovaným sou</w:t>
      </w:r>
      <w:r w:rsidRPr="00A477E8">
        <w:rPr>
          <w:color w:val="000000"/>
          <w:sz w:val="20"/>
          <w:szCs w:val="20"/>
        </w:rPr>
        <w:t>č</w:t>
      </w:r>
      <w:r w:rsidRPr="003D2E48">
        <w:rPr>
          <w:color w:val="000000"/>
          <w:sz w:val="20"/>
          <w:szCs w:val="20"/>
        </w:rPr>
        <w:t>initelem tepelné vodivosti lambda D 0,033 W/(</w:t>
      </w:r>
      <w:proofErr w:type="gramStart"/>
      <w:r w:rsidRPr="003D2E48">
        <w:rPr>
          <w:color w:val="000000"/>
          <w:sz w:val="20"/>
          <w:szCs w:val="20"/>
        </w:rPr>
        <w:t>m.K).</w:t>
      </w:r>
      <w:proofErr w:type="gramEnd"/>
    </w:p>
    <w:p w:rsidR="00AF540A" w:rsidRPr="00DE6C8D" w:rsidRDefault="00AF540A" w:rsidP="005969FA">
      <w:pPr>
        <w:rPr>
          <w:sz w:val="16"/>
          <w:szCs w:val="16"/>
        </w:rPr>
      </w:pPr>
    </w:p>
    <w:p w:rsidR="00A620B9" w:rsidRPr="00416578" w:rsidRDefault="00A620B9" w:rsidP="008A065F">
      <w:pPr>
        <w:pStyle w:val="StylNadpis112bTunVlevo2cm"/>
        <w:ind w:left="142"/>
        <w:rPr>
          <w:caps/>
        </w:rPr>
      </w:pPr>
      <w:r w:rsidRPr="00416578">
        <w:rPr>
          <w:caps/>
        </w:rPr>
        <w:t>VLIV OBJEKTU a jeho užívání NA ŽIVOTNÍ PROST</w:t>
      </w:r>
      <w:r w:rsidRPr="00416578">
        <w:rPr>
          <w:rFonts w:ascii="Cambria" w:hAnsi="Cambria" w:cs="Cambria"/>
          <w:caps/>
        </w:rPr>
        <w:t>Ř</w:t>
      </w:r>
      <w:r w:rsidRPr="00416578">
        <w:rPr>
          <w:rFonts w:cs="France CE"/>
          <w:caps/>
        </w:rPr>
        <w:t>EDÍ</w:t>
      </w:r>
    </w:p>
    <w:p w:rsidR="00F77A10" w:rsidRPr="0097393F" w:rsidRDefault="00A00545" w:rsidP="008A065F">
      <w:pPr>
        <w:pStyle w:val="StylFrance11bZarovnatdoblokuPrvndek2cmPed"/>
        <w:ind w:left="142" w:right="0" w:firstLine="0"/>
        <w:rPr>
          <w:sz w:val="20"/>
          <w:szCs w:val="20"/>
        </w:rPr>
      </w:pPr>
      <w:r w:rsidRPr="00C4359C">
        <w:rPr>
          <w:sz w:val="20"/>
          <w:szCs w:val="20"/>
        </w:rPr>
        <w:t>Odpady z provozu budovy – ú</w:t>
      </w:r>
      <w:r w:rsidRPr="00C4359C">
        <w:rPr>
          <w:rFonts w:ascii="Cambria" w:hAnsi="Cambria" w:cs="Cambria"/>
          <w:sz w:val="20"/>
          <w:szCs w:val="20"/>
        </w:rPr>
        <w:t>č</w:t>
      </w:r>
      <w:r w:rsidRPr="00C4359C">
        <w:rPr>
          <w:sz w:val="20"/>
          <w:szCs w:val="20"/>
        </w:rPr>
        <w:t>el budovy z</w:t>
      </w:r>
      <w:r w:rsidRPr="00C4359C">
        <w:rPr>
          <w:rFonts w:ascii="Cambria" w:hAnsi="Cambria" w:cs="Cambria"/>
          <w:sz w:val="20"/>
          <w:szCs w:val="20"/>
        </w:rPr>
        <w:t>ů</w:t>
      </w:r>
      <w:r w:rsidRPr="00C4359C">
        <w:rPr>
          <w:sz w:val="20"/>
          <w:szCs w:val="20"/>
        </w:rPr>
        <w:t>st</w:t>
      </w:r>
      <w:r w:rsidRPr="00C4359C">
        <w:rPr>
          <w:rFonts w:cs="France"/>
          <w:sz w:val="20"/>
          <w:szCs w:val="20"/>
        </w:rPr>
        <w:t>á</w:t>
      </w:r>
      <w:r w:rsidRPr="00C4359C">
        <w:rPr>
          <w:sz w:val="20"/>
          <w:szCs w:val="20"/>
        </w:rPr>
        <w:t>v</w:t>
      </w:r>
      <w:r w:rsidRPr="00C4359C">
        <w:rPr>
          <w:rFonts w:cs="France"/>
          <w:sz w:val="20"/>
          <w:szCs w:val="20"/>
        </w:rPr>
        <w:t>á</w:t>
      </w:r>
      <w:r w:rsidRPr="00C4359C">
        <w:rPr>
          <w:sz w:val="20"/>
          <w:szCs w:val="20"/>
        </w:rPr>
        <w:t xml:space="preserve"> zachov</w:t>
      </w:r>
      <w:r w:rsidRPr="00C4359C">
        <w:rPr>
          <w:rFonts w:cs="France"/>
          <w:sz w:val="20"/>
          <w:szCs w:val="20"/>
        </w:rPr>
        <w:t>á</w:t>
      </w:r>
      <w:r w:rsidRPr="00C4359C">
        <w:rPr>
          <w:sz w:val="20"/>
          <w:szCs w:val="20"/>
        </w:rPr>
        <w:t>n, a proto se jedná vzhledem k funkci objektu jen o drobný b</w:t>
      </w:r>
      <w:r w:rsidRPr="00C4359C">
        <w:rPr>
          <w:rFonts w:ascii="Cambria" w:hAnsi="Cambria" w:cs="Cambria"/>
          <w:sz w:val="20"/>
          <w:szCs w:val="20"/>
        </w:rPr>
        <w:t>ě</w:t>
      </w:r>
      <w:r w:rsidRPr="00C4359C">
        <w:rPr>
          <w:rFonts w:cs="France"/>
          <w:sz w:val="20"/>
          <w:szCs w:val="20"/>
        </w:rPr>
        <w:t>ž</w:t>
      </w:r>
      <w:r w:rsidRPr="00C4359C">
        <w:rPr>
          <w:sz w:val="20"/>
          <w:szCs w:val="20"/>
        </w:rPr>
        <w:t>n</w:t>
      </w:r>
      <w:r w:rsidRPr="00C4359C">
        <w:rPr>
          <w:rFonts w:cs="France"/>
          <w:sz w:val="20"/>
          <w:szCs w:val="20"/>
        </w:rPr>
        <w:t>ý</w:t>
      </w:r>
      <w:r w:rsidRPr="00C4359C">
        <w:rPr>
          <w:sz w:val="20"/>
          <w:szCs w:val="20"/>
        </w:rPr>
        <w:t xml:space="preserve"> komun</w:t>
      </w:r>
      <w:r w:rsidRPr="00C4359C">
        <w:rPr>
          <w:rFonts w:cs="France"/>
          <w:sz w:val="20"/>
          <w:szCs w:val="20"/>
        </w:rPr>
        <w:t>á</w:t>
      </w:r>
      <w:r w:rsidRPr="00C4359C">
        <w:rPr>
          <w:sz w:val="20"/>
          <w:szCs w:val="20"/>
        </w:rPr>
        <w:t>ln</w:t>
      </w:r>
      <w:r w:rsidRPr="00C4359C">
        <w:rPr>
          <w:rFonts w:cs="France"/>
          <w:sz w:val="20"/>
          <w:szCs w:val="20"/>
        </w:rPr>
        <w:t>í</w:t>
      </w:r>
      <w:r w:rsidRPr="00C4359C">
        <w:rPr>
          <w:sz w:val="20"/>
          <w:szCs w:val="20"/>
        </w:rPr>
        <w:t xml:space="preserve"> odpad, kter</w:t>
      </w:r>
      <w:r w:rsidRPr="00C4359C">
        <w:rPr>
          <w:rFonts w:cs="France"/>
          <w:sz w:val="20"/>
          <w:szCs w:val="20"/>
        </w:rPr>
        <w:t>ý</w:t>
      </w:r>
      <w:r w:rsidRPr="00C4359C">
        <w:rPr>
          <w:sz w:val="20"/>
          <w:szCs w:val="20"/>
        </w:rPr>
        <w:t xml:space="preserve"> je a nad</w:t>
      </w:r>
      <w:r w:rsidRPr="00C4359C">
        <w:rPr>
          <w:rFonts w:cs="France"/>
          <w:sz w:val="20"/>
          <w:szCs w:val="20"/>
        </w:rPr>
        <w:t>á</w:t>
      </w:r>
      <w:r w:rsidRPr="00C4359C">
        <w:rPr>
          <w:sz w:val="20"/>
          <w:szCs w:val="20"/>
        </w:rPr>
        <w:t>le bude vyv</w:t>
      </w:r>
      <w:r w:rsidRPr="00C4359C">
        <w:rPr>
          <w:rFonts w:cs="France"/>
          <w:sz w:val="20"/>
          <w:szCs w:val="20"/>
        </w:rPr>
        <w:t>áž</w:t>
      </w:r>
      <w:r w:rsidRPr="00C4359C">
        <w:rPr>
          <w:sz w:val="20"/>
          <w:szCs w:val="20"/>
        </w:rPr>
        <w:t>en z kontejner</w:t>
      </w:r>
      <w:r w:rsidRPr="00C4359C">
        <w:rPr>
          <w:rFonts w:ascii="Cambria" w:hAnsi="Cambria" w:cs="Cambria"/>
          <w:sz w:val="20"/>
          <w:szCs w:val="20"/>
        </w:rPr>
        <w:t>ů</w:t>
      </w:r>
      <w:r w:rsidRPr="00C4359C">
        <w:rPr>
          <w:sz w:val="20"/>
          <w:szCs w:val="20"/>
        </w:rPr>
        <w:t xml:space="preserve"> na ur</w:t>
      </w:r>
      <w:r w:rsidRPr="00C4359C">
        <w:rPr>
          <w:rFonts w:ascii="Cambria" w:hAnsi="Cambria" w:cs="Cambria"/>
          <w:sz w:val="20"/>
          <w:szCs w:val="20"/>
        </w:rPr>
        <w:t>č</w:t>
      </w:r>
      <w:r w:rsidRPr="00C4359C">
        <w:rPr>
          <w:sz w:val="20"/>
          <w:szCs w:val="20"/>
        </w:rPr>
        <w:t>enou skl</w:t>
      </w:r>
      <w:r w:rsidRPr="00C4359C">
        <w:rPr>
          <w:rFonts w:cs="France"/>
          <w:sz w:val="20"/>
          <w:szCs w:val="20"/>
        </w:rPr>
        <w:t>á</w:t>
      </w:r>
      <w:r w:rsidRPr="00C4359C">
        <w:rPr>
          <w:sz w:val="20"/>
          <w:szCs w:val="20"/>
        </w:rPr>
        <w:t>d</w:t>
      </w:r>
      <w:r>
        <w:rPr>
          <w:sz w:val="20"/>
          <w:szCs w:val="20"/>
        </w:rPr>
        <w:t>ku</w:t>
      </w:r>
      <w:r w:rsidR="00F77A10" w:rsidRPr="0097393F">
        <w:rPr>
          <w:sz w:val="20"/>
          <w:szCs w:val="20"/>
        </w:rPr>
        <w:t>.</w:t>
      </w:r>
    </w:p>
    <w:p w:rsidR="00DE6C8D" w:rsidRDefault="00F77A10" w:rsidP="008A065F">
      <w:pPr>
        <w:pStyle w:val="StylFrance11bZarovnatdoblokuPrvndek2cmPed"/>
        <w:ind w:left="142" w:right="0" w:firstLine="0"/>
        <w:rPr>
          <w:sz w:val="20"/>
          <w:szCs w:val="20"/>
        </w:rPr>
      </w:pPr>
      <w:r w:rsidRPr="0097393F">
        <w:rPr>
          <w:sz w:val="20"/>
          <w:szCs w:val="20"/>
        </w:rPr>
        <w:t>Odpady ze stavební činnosti – lze předpokládat vznik odpadů ze stavební činnosti), jelikož se jedná o objekt v tradiční technologii, předpokládá se výskyt úlomkovitých odpadů (17 01 02 – c</w:t>
      </w:r>
      <w:r w:rsidR="00200B82">
        <w:rPr>
          <w:sz w:val="20"/>
          <w:szCs w:val="20"/>
        </w:rPr>
        <w:t>ihly</w:t>
      </w:r>
      <w:r w:rsidRPr="0097393F">
        <w:rPr>
          <w:sz w:val="20"/>
          <w:szCs w:val="20"/>
        </w:rPr>
        <w:t xml:space="preserve">, 17 02 01 – dřevo, 17 02 02 – sklo apod.) a pak obaly (15 01 01 – papírové a lepenkové obaly, 15 01 02 – plastové obaly, 15 01 03  - dřevěné obaly </w:t>
      </w:r>
      <w:proofErr w:type="gramStart"/>
      <w:r w:rsidRPr="0097393F">
        <w:rPr>
          <w:sz w:val="20"/>
          <w:szCs w:val="20"/>
        </w:rPr>
        <w:t>apod.</w:t>
      </w:r>
      <w:r w:rsidR="006D6B43">
        <w:rPr>
          <w:sz w:val="20"/>
          <w:szCs w:val="20"/>
        </w:rPr>
        <w:t>.</w:t>
      </w:r>
      <w:proofErr w:type="gramEnd"/>
      <w:r w:rsidRPr="0097393F">
        <w:rPr>
          <w:sz w:val="20"/>
          <w:szCs w:val="20"/>
        </w:rPr>
        <w:t xml:space="preserve"> Z dodavatelsko-odběratelských vztahů však mohou vzniknout případně i další druhy odpadů. Za likvidaci všech vzniklých druhů odpadů během stavby je pak ze zákona o odpadech zodpovědný dodavatel stavby. </w:t>
      </w:r>
    </w:p>
    <w:p w:rsidR="002535EB" w:rsidRPr="002535EB" w:rsidRDefault="002535EB" w:rsidP="008A065F">
      <w:pPr>
        <w:pStyle w:val="StylFrance11bZarovnatdoblokuPrvndek2cmPed"/>
        <w:ind w:left="142" w:right="0" w:firstLine="0"/>
        <w:rPr>
          <w:b/>
          <w:sz w:val="20"/>
          <w:szCs w:val="20"/>
        </w:rPr>
      </w:pPr>
      <w:r w:rsidRPr="002535EB">
        <w:rPr>
          <w:b/>
          <w:sz w:val="20"/>
          <w:szCs w:val="20"/>
        </w:rPr>
        <w:t>Nad částí střešní konstrukce je použita krytina s obsahem azbestu. Při nakládání s odpady z azbestu a s odpady, které azbest obsahují, je nutné postupovat v souladu s § 35 zákona o odpadech. Odstranění stavebních materiálů s obsahem azbestu by měla provádět odborná firma, která zaručí řádný a bezpečný technologický postup demontáže a následné předání vzniklých azbestových odpadů k bezpečnému odstranění. Musí být zvoleny takové technologické postupy, jimiž bude možné předejít uvolňování azbestu do ovzduší.</w:t>
      </w:r>
    </w:p>
    <w:p w:rsidR="00F77A10" w:rsidRPr="0097393F" w:rsidRDefault="00F77A10" w:rsidP="008A065F">
      <w:pPr>
        <w:pStyle w:val="StylFrance11bZarovnatdoblokuPrvndek2cmPed"/>
        <w:ind w:left="142" w:right="0" w:firstLine="0"/>
        <w:rPr>
          <w:sz w:val="20"/>
          <w:szCs w:val="20"/>
        </w:rPr>
      </w:pPr>
      <w:r w:rsidRPr="0097393F">
        <w:rPr>
          <w:sz w:val="20"/>
          <w:szCs w:val="20"/>
        </w:rPr>
        <w:t>Vodní hospodá</w:t>
      </w:r>
      <w:r w:rsidRPr="0097393F">
        <w:rPr>
          <w:rFonts w:ascii="Cambria" w:hAnsi="Cambria" w:cs="Cambria"/>
          <w:sz w:val="20"/>
          <w:szCs w:val="20"/>
        </w:rPr>
        <w:t>ř</w:t>
      </w:r>
      <w:r w:rsidRPr="0097393F">
        <w:rPr>
          <w:sz w:val="20"/>
          <w:szCs w:val="20"/>
        </w:rPr>
        <w:t>stv</w:t>
      </w:r>
      <w:r w:rsidRPr="0097393F">
        <w:rPr>
          <w:rFonts w:cs="France"/>
          <w:sz w:val="20"/>
          <w:szCs w:val="20"/>
        </w:rPr>
        <w:t>í</w:t>
      </w:r>
      <w:r w:rsidRPr="0097393F">
        <w:rPr>
          <w:sz w:val="20"/>
          <w:szCs w:val="20"/>
        </w:rPr>
        <w:t xml:space="preserve"> - spla</w:t>
      </w:r>
      <w:r w:rsidRPr="0097393F">
        <w:rPr>
          <w:rFonts w:cs="France"/>
          <w:sz w:val="20"/>
          <w:szCs w:val="20"/>
        </w:rPr>
        <w:t>š</w:t>
      </w:r>
      <w:r w:rsidRPr="0097393F">
        <w:rPr>
          <w:sz w:val="20"/>
          <w:szCs w:val="20"/>
        </w:rPr>
        <w:t>kov</w:t>
      </w:r>
      <w:r w:rsidRPr="0097393F">
        <w:rPr>
          <w:rFonts w:cs="France"/>
          <w:sz w:val="20"/>
          <w:szCs w:val="20"/>
        </w:rPr>
        <w:t>é</w:t>
      </w:r>
      <w:r w:rsidRPr="0097393F">
        <w:rPr>
          <w:sz w:val="20"/>
          <w:szCs w:val="20"/>
        </w:rPr>
        <w:t xml:space="preserve"> i de</w:t>
      </w:r>
      <w:r w:rsidRPr="0097393F">
        <w:rPr>
          <w:rFonts w:cs="France"/>
          <w:sz w:val="20"/>
          <w:szCs w:val="20"/>
        </w:rPr>
        <w:t>š</w:t>
      </w:r>
      <w:r w:rsidRPr="0097393F">
        <w:rPr>
          <w:rFonts w:ascii="Cambria" w:hAnsi="Cambria" w:cs="Cambria"/>
          <w:sz w:val="20"/>
          <w:szCs w:val="20"/>
        </w:rPr>
        <w:t>ť</w:t>
      </w:r>
      <w:r w:rsidRPr="0097393F">
        <w:rPr>
          <w:sz w:val="20"/>
          <w:szCs w:val="20"/>
        </w:rPr>
        <w:t>ov</w:t>
      </w:r>
      <w:r w:rsidRPr="0097393F">
        <w:rPr>
          <w:rFonts w:cs="France"/>
          <w:sz w:val="20"/>
          <w:szCs w:val="20"/>
        </w:rPr>
        <w:t>é</w:t>
      </w:r>
      <w:r w:rsidRPr="0097393F">
        <w:rPr>
          <w:sz w:val="20"/>
          <w:szCs w:val="20"/>
        </w:rPr>
        <w:t xml:space="preserve"> vody jsou odvedeny jednotnou kanalizac</w:t>
      </w:r>
      <w:r w:rsidRPr="0097393F">
        <w:rPr>
          <w:rFonts w:cs="France"/>
          <w:sz w:val="20"/>
          <w:szCs w:val="20"/>
        </w:rPr>
        <w:t>í</w:t>
      </w:r>
      <w:r w:rsidRPr="0097393F">
        <w:rPr>
          <w:sz w:val="20"/>
          <w:szCs w:val="20"/>
        </w:rPr>
        <w:t xml:space="preserve"> do </w:t>
      </w:r>
      <w:r w:rsidR="006D6B43">
        <w:rPr>
          <w:sz w:val="20"/>
          <w:szCs w:val="20"/>
        </w:rPr>
        <w:t>městské</w:t>
      </w:r>
      <w:r w:rsidRPr="0097393F">
        <w:rPr>
          <w:sz w:val="20"/>
          <w:szCs w:val="20"/>
        </w:rPr>
        <w:t xml:space="preserve"> kanaliza</w:t>
      </w:r>
      <w:r w:rsidRPr="0097393F">
        <w:rPr>
          <w:rFonts w:ascii="Cambria" w:hAnsi="Cambria" w:cs="Cambria"/>
          <w:sz w:val="20"/>
          <w:szCs w:val="20"/>
        </w:rPr>
        <w:t>č</w:t>
      </w:r>
      <w:r w:rsidRPr="0097393F">
        <w:rPr>
          <w:sz w:val="20"/>
          <w:szCs w:val="20"/>
        </w:rPr>
        <w:t>n</w:t>
      </w:r>
      <w:r w:rsidRPr="0097393F">
        <w:rPr>
          <w:rFonts w:cs="France"/>
          <w:sz w:val="20"/>
          <w:szCs w:val="20"/>
        </w:rPr>
        <w:t>í</w:t>
      </w:r>
      <w:r w:rsidRPr="0097393F">
        <w:rPr>
          <w:sz w:val="20"/>
          <w:szCs w:val="20"/>
        </w:rPr>
        <w:t xml:space="preserve"> s</w:t>
      </w:r>
      <w:r w:rsidRPr="0097393F">
        <w:rPr>
          <w:rFonts w:cs="France"/>
          <w:sz w:val="20"/>
          <w:szCs w:val="20"/>
        </w:rPr>
        <w:t>í</w:t>
      </w:r>
      <w:r w:rsidRPr="0097393F">
        <w:rPr>
          <w:sz w:val="20"/>
          <w:szCs w:val="20"/>
        </w:rPr>
        <w:t>t</w:t>
      </w:r>
      <w:r w:rsidRPr="0097393F">
        <w:rPr>
          <w:rFonts w:ascii="Cambria" w:hAnsi="Cambria" w:cs="Cambria"/>
          <w:sz w:val="20"/>
          <w:szCs w:val="20"/>
        </w:rPr>
        <w:t>ě</w:t>
      </w:r>
      <w:r w:rsidRPr="0097393F">
        <w:rPr>
          <w:sz w:val="20"/>
          <w:szCs w:val="20"/>
        </w:rPr>
        <w:t xml:space="preserve"> s </w:t>
      </w:r>
      <w:r w:rsidRPr="0097393F">
        <w:rPr>
          <w:rFonts w:ascii="Cambria" w:hAnsi="Cambria" w:cs="Cambria"/>
          <w:sz w:val="20"/>
          <w:szCs w:val="20"/>
        </w:rPr>
        <w:t>č</w:t>
      </w:r>
      <w:r w:rsidRPr="0097393F">
        <w:rPr>
          <w:sz w:val="20"/>
          <w:szCs w:val="20"/>
        </w:rPr>
        <w:t>ist</w:t>
      </w:r>
      <w:r w:rsidRPr="0097393F">
        <w:rPr>
          <w:rFonts w:cs="France"/>
          <w:sz w:val="20"/>
          <w:szCs w:val="20"/>
        </w:rPr>
        <w:t>í</w:t>
      </w:r>
      <w:r w:rsidRPr="0097393F">
        <w:rPr>
          <w:sz w:val="20"/>
          <w:szCs w:val="20"/>
        </w:rPr>
        <w:t>rnou odpadn</w:t>
      </w:r>
      <w:r w:rsidRPr="0097393F">
        <w:rPr>
          <w:rFonts w:cs="France"/>
          <w:sz w:val="20"/>
          <w:szCs w:val="20"/>
        </w:rPr>
        <w:t>í</w:t>
      </w:r>
      <w:r w:rsidRPr="0097393F">
        <w:rPr>
          <w:sz w:val="20"/>
          <w:szCs w:val="20"/>
        </w:rPr>
        <w:t>ch vod.</w:t>
      </w:r>
    </w:p>
    <w:p w:rsidR="00DD2626" w:rsidRPr="0097393F" w:rsidRDefault="00F77A10" w:rsidP="008A065F">
      <w:pPr>
        <w:pStyle w:val="StylFrance11bZarovnatdoblokuPrvndek2cmPed"/>
        <w:ind w:left="142" w:right="0" w:firstLine="0"/>
        <w:rPr>
          <w:sz w:val="20"/>
          <w:szCs w:val="20"/>
        </w:rPr>
      </w:pPr>
      <w:r w:rsidRPr="0097393F">
        <w:rPr>
          <w:sz w:val="20"/>
          <w:szCs w:val="20"/>
        </w:rPr>
        <w:t>V</w:t>
      </w:r>
      <w:r w:rsidRPr="0097393F">
        <w:rPr>
          <w:rFonts w:cs="Cambria"/>
          <w:sz w:val="20"/>
          <w:szCs w:val="20"/>
        </w:rPr>
        <w:t>ě</w:t>
      </w:r>
      <w:r w:rsidRPr="0097393F">
        <w:rPr>
          <w:sz w:val="20"/>
          <w:szCs w:val="20"/>
        </w:rPr>
        <w:t>trání, vytáp</w:t>
      </w:r>
      <w:r w:rsidRPr="0097393F">
        <w:rPr>
          <w:rFonts w:ascii="Cambria" w:hAnsi="Cambria" w:cs="Cambria"/>
          <w:sz w:val="20"/>
          <w:szCs w:val="20"/>
        </w:rPr>
        <w:t>ě</w:t>
      </w:r>
      <w:r w:rsidRPr="0097393F">
        <w:rPr>
          <w:sz w:val="20"/>
          <w:szCs w:val="20"/>
        </w:rPr>
        <w:t>ní</w:t>
      </w:r>
      <w:r w:rsidR="002D4761" w:rsidRPr="0097393F">
        <w:rPr>
          <w:sz w:val="20"/>
          <w:szCs w:val="20"/>
        </w:rPr>
        <w:t xml:space="preserve"> – nové se nenavrhuje, dokumentace </w:t>
      </w:r>
      <w:r w:rsidR="002D4761" w:rsidRPr="0097393F">
        <w:rPr>
          <w:rFonts w:ascii="Cambria" w:hAnsi="Cambria" w:cs="Cambria"/>
          <w:sz w:val="20"/>
          <w:szCs w:val="20"/>
        </w:rPr>
        <w:t>ř</w:t>
      </w:r>
      <w:r w:rsidR="002D4761" w:rsidRPr="0097393F">
        <w:rPr>
          <w:sz w:val="20"/>
          <w:szCs w:val="20"/>
        </w:rPr>
        <w:t>e</w:t>
      </w:r>
      <w:r w:rsidR="002D4761" w:rsidRPr="0097393F">
        <w:rPr>
          <w:rFonts w:cs="France"/>
          <w:sz w:val="20"/>
          <w:szCs w:val="20"/>
        </w:rPr>
        <w:t>ší</w:t>
      </w:r>
      <w:r w:rsidR="002D4761" w:rsidRPr="0097393F">
        <w:rPr>
          <w:sz w:val="20"/>
          <w:szCs w:val="20"/>
        </w:rPr>
        <w:t xml:space="preserve"> pouze opravu stávající st</w:t>
      </w:r>
      <w:r w:rsidR="002D4761" w:rsidRPr="0097393F">
        <w:rPr>
          <w:rFonts w:ascii="Cambria" w:hAnsi="Cambria" w:cs="Cambria"/>
          <w:sz w:val="20"/>
          <w:szCs w:val="20"/>
        </w:rPr>
        <w:t>ř</w:t>
      </w:r>
      <w:r w:rsidR="002D4761" w:rsidRPr="0097393F">
        <w:rPr>
          <w:sz w:val="20"/>
          <w:szCs w:val="20"/>
        </w:rPr>
        <w:t>e</w:t>
      </w:r>
      <w:r w:rsidR="002D4761" w:rsidRPr="0097393F">
        <w:rPr>
          <w:rFonts w:cs="France"/>
          <w:sz w:val="20"/>
          <w:szCs w:val="20"/>
        </w:rPr>
        <w:t>š</w:t>
      </w:r>
      <w:r w:rsidR="002D4761" w:rsidRPr="0097393F">
        <w:rPr>
          <w:sz w:val="20"/>
          <w:szCs w:val="20"/>
        </w:rPr>
        <w:t>n</w:t>
      </w:r>
      <w:r w:rsidR="002D4761" w:rsidRPr="0097393F">
        <w:rPr>
          <w:rFonts w:cs="France"/>
          <w:sz w:val="20"/>
          <w:szCs w:val="20"/>
        </w:rPr>
        <w:t>í</w:t>
      </w:r>
      <w:r w:rsidR="002D4761" w:rsidRPr="0097393F">
        <w:rPr>
          <w:sz w:val="20"/>
          <w:szCs w:val="20"/>
        </w:rPr>
        <w:t xml:space="preserve"> konstrukce.</w:t>
      </w:r>
    </w:p>
    <w:p w:rsidR="00F77A10" w:rsidRPr="0097393F" w:rsidRDefault="00DD2626" w:rsidP="008A065F">
      <w:pPr>
        <w:pStyle w:val="StylFrance11bZarovnatdoblokuPrvndek2cmPed"/>
        <w:ind w:left="142" w:right="0" w:firstLine="0"/>
        <w:rPr>
          <w:sz w:val="20"/>
          <w:szCs w:val="20"/>
        </w:rPr>
      </w:pPr>
      <w:r w:rsidRPr="0097393F">
        <w:rPr>
          <w:sz w:val="20"/>
          <w:szCs w:val="20"/>
        </w:rPr>
        <w:t>O</w:t>
      </w:r>
      <w:r w:rsidR="00F77A10" w:rsidRPr="0097393F">
        <w:rPr>
          <w:sz w:val="20"/>
          <w:szCs w:val="20"/>
        </w:rPr>
        <w:t>sv</w:t>
      </w:r>
      <w:r w:rsidR="00F77A10" w:rsidRPr="0097393F">
        <w:rPr>
          <w:rFonts w:ascii="Cambria" w:hAnsi="Cambria" w:cs="Cambria"/>
          <w:sz w:val="20"/>
          <w:szCs w:val="20"/>
        </w:rPr>
        <w:t>ě</w:t>
      </w:r>
      <w:r w:rsidR="00F77A10" w:rsidRPr="0097393F">
        <w:rPr>
          <w:sz w:val="20"/>
          <w:szCs w:val="20"/>
        </w:rPr>
        <w:t xml:space="preserve">tlení – je zpracováno v souladu s platnými </w:t>
      </w:r>
      <w:r w:rsidR="00F77A10" w:rsidRPr="0097393F">
        <w:rPr>
          <w:rFonts w:ascii="Cambria" w:hAnsi="Cambria" w:cs="Cambria"/>
          <w:sz w:val="20"/>
          <w:szCs w:val="20"/>
        </w:rPr>
        <w:t>Č</w:t>
      </w:r>
      <w:r w:rsidR="00F77A10" w:rsidRPr="0097393F">
        <w:rPr>
          <w:sz w:val="20"/>
          <w:szCs w:val="20"/>
        </w:rPr>
        <w:t>SN.</w:t>
      </w:r>
    </w:p>
    <w:p w:rsidR="00F77A10" w:rsidRPr="0097393F" w:rsidRDefault="00F77A10" w:rsidP="008A065F">
      <w:pPr>
        <w:pStyle w:val="StylFrance11bZarovnatdoblokuPrvndek2cmPed"/>
        <w:ind w:left="142" w:right="0" w:firstLine="0"/>
        <w:rPr>
          <w:sz w:val="20"/>
          <w:szCs w:val="20"/>
        </w:rPr>
      </w:pPr>
      <w:r w:rsidRPr="0097393F">
        <w:rPr>
          <w:sz w:val="20"/>
          <w:szCs w:val="20"/>
        </w:rPr>
        <w:t>Vibrace a hluk - nebude se provád</w:t>
      </w:r>
      <w:r w:rsidRPr="0097393F">
        <w:rPr>
          <w:rFonts w:ascii="Cambria" w:hAnsi="Cambria" w:cs="Cambria"/>
          <w:sz w:val="20"/>
          <w:szCs w:val="20"/>
        </w:rPr>
        <w:t>ě</w:t>
      </w:r>
      <w:r w:rsidRPr="0097393F">
        <w:rPr>
          <w:sz w:val="20"/>
          <w:szCs w:val="20"/>
        </w:rPr>
        <w:t>t stavebn</w:t>
      </w:r>
      <w:r w:rsidRPr="0097393F">
        <w:rPr>
          <w:rFonts w:cs="France"/>
          <w:sz w:val="20"/>
          <w:szCs w:val="20"/>
        </w:rPr>
        <w:t>í</w:t>
      </w:r>
      <w:r w:rsidRPr="0097393F">
        <w:rPr>
          <w:sz w:val="20"/>
          <w:szCs w:val="20"/>
        </w:rPr>
        <w:t xml:space="preserve"> </w:t>
      </w:r>
      <w:r w:rsidRPr="0097393F">
        <w:rPr>
          <w:rFonts w:ascii="Cambria" w:hAnsi="Cambria" w:cs="Cambria"/>
          <w:sz w:val="20"/>
          <w:szCs w:val="20"/>
        </w:rPr>
        <w:t>č</w:t>
      </w:r>
      <w:r w:rsidRPr="0097393F">
        <w:rPr>
          <w:sz w:val="20"/>
          <w:szCs w:val="20"/>
        </w:rPr>
        <w:t>innost, která by zhoršila ochranu p</w:t>
      </w:r>
      <w:r w:rsidRPr="0097393F">
        <w:rPr>
          <w:rFonts w:ascii="Cambria" w:hAnsi="Cambria" w:cs="Cambria"/>
          <w:sz w:val="20"/>
          <w:szCs w:val="20"/>
        </w:rPr>
        <w:t>ř</w:t>
      </w:r>
      <w:r w:rsidRPr="0097393F">
        <w:rPr>
          <w:sz w:val="20"/>
          <w:szCs w:val="20"/>
        </w:rPr>
        <w:t>ed hlukem a vibracemi, ani se nenavrhuj</w:t>
      </w:r>
      <w:r w:rsidRPr="0097393F">
        <w:rPr>
          <w:rFonts w:cs="France"/>
          <w:sz w:val="20"/>
          <w:szCs w:val="20"/>
        </w:rPr>
        <w:t>í</w:t>
      </w:r>
      <w:r w:rsidRPr="0097393F">
        <w:rPr>
          <w:sz w:val="20"/>
          <w:szCs w:val="20"/>
        </w:rPr>
        <w:t xml:space="preserve"> vzduchotechnick</w:t>
      </w:r>
      <w:r w:rsidRPr="0097393F">
        <w:rPr>
          <w:rFonts w:cs="France"/>
          <w:sz w:val="20"/>
          <w:szCs w:val="20"/>
        </w:rPr>
        <w:t>á</w:t>
      </w:r>
      <w:r w:rsidRPr="0097393F">
        <w:rPr>
          <w:sz w:val="20"/>
          <w:szCs w:val="20"/>
        </w:rPr>
        <w:t xml:space="preserve"> a jin</w:t>
      </w:r>
      <w:r w:rsidRPr="0097393F">
        <w:rPr>
          <w:rFonts w:cs="France"/>
          <w:sz w:val="20"/>
          <w:szCs w:val="20"/>
        </w:rPr>
        <w:t>á</w:t>
      </w:r>
      <w:r w:rsidRPr="0097393F">
        <w:rPr>
          <w:sz w:val="20"/>
          <w:szCs w:val="20"/>
        </w:rPr>
        <w:t xml:space="preserve"> za</w:t>
      </w:r>
      <w:r w:rsidRPr="0097393F">
        <w:rPr>
          <w:rFonts w:ascii="Cambria" w:hAnsi="Cambria" w:cs="Cambria"/>
          <w:sz w:val="20"/>
          <w:szCs w:val="20"/>
        </w:rPr>
        <w:t>ř</w:t>
      </w:r>
      <w:r w:rsidRPr="0097393F">
        <w:rPr>
          <w:rFonts w:cs="France"/>
          <w:sz w:val="20"/>
          <w:szCs w:val="20"/>
        </w:rPr>
        <w:t>í</w:t>
      </w:r>
      <w:r w:rsidRPr="0097393F">
        <w:rPr>
          <w:sz w:val="20"/>
          <w:szCs w:val="20"/>
        </w:rPr>
        <w:t>zen</w:t>
      </w:r>
      <w:r w:rsidRPr="0097393F">
        <w:rPr>
          <w:rFonts w:cs="France"/>
          <w:sz w:val="20"/>
          <w:szCs w:val="20"/>
        </w:rPr>
        <w:t>í</w:t>
      </w:r>
      <w:r w:rsidRPr="0097393F">
        <w:rPr>
          <w:sz w:val="20"/>
          <w:szCs w:val="20"/>
        </w:rPr>
        <w:t>, kter</w:t>
      </w:r>
      <w:r w:rsidRPr="0097393F">
        <w:rPr>
          <w:rFonts w:cs="France"/>
          <w:sz w:val="20"/>
          <w:szCs w:val="20"/>
        </w:rPr>
        <w:t>é</w:t>
      </w:r>
      <w:r w:rsidRPr="0097393F">
        <w:rPr>
          <w:sz w:val="20"/>
          <w:szCs w:val="20"/>
        </w:rPr>
        <w:t xml:space="preserve"> mus</w:t>
      </w:r>
      <w:r w:rsidRPr="0097393F">
        <w:rPr>
          <w:rFonts w:cs="France"/>
          <w:sz w:val="20"/>
          <w:szCs w:val="20"/>
        </w:rPr>
        <w:t>í</w:t>
      </w:r>
      <w:r w:rsidRPr="0097393F">
        <w:rPr>
          <w:sz w:val="20"/>
          <w:szCs w:val="20"/>
        </w:rPr>
        <w:t xml:space="preserve"> spl</w:t>
      </w:r>
      <w:r w:rsidRPr="0097393F">
        <w:rPr>
          <w:rFonts w:ascii="Cambria" w:hAnsi="Cambria" w:cs="Cambria"/>
          <w:sz w:val="20"/>
          <w:szCs w:val="20"/>
        </w:rPr>
        <w:t>ň</w:t>
      </w:r>
      <w:r w:rsidRPr="0097393F">
        <w:rPr>
          <w:sz w:val="20"/>
          <w:szCs w:val="20"/>
        </w:rPr>
        <w:t>ovat p</w:t>
      </w:r>
      <w:r w:rsidRPr="0097393F">
        <w:rPr>
          <w:rFonts w:ascii="Cambria" w:hAnsi="Cambria" w:cs="Cambria"/>
          <w:sz w:val="20"/>
          <w:szCs w:val="20"/>
        </w:rPr>
        <w:t>ř</w:t>
      </w:r>
      <w:r w:rsidRPr="0097393F">
        <w:rPr>
          <w:rFonts w:cs="France"/>
          <w:sz w:val="20"/>
          <w:szCs w:val="20"/>
        </w:rPr>
        <w:t>í</w:t>
      </w:r>
      <w:r w:rsidRPr="0097393F">
        <w:rPr>
          <w:sz w:val="20"/>
          <w:szCs w:val="20"/>
        </w:rPr>
        <w:t>slu</w:t>
      </w:r>
      <w:r w:rsidRPr="0097393F">
        <w:rPr>
          <w:rFonts w:cs="France"/>
          <w:sz w:val="20"/>
          <w:szCs w:val="20"/>
        </w:rPr>
        <w:t>š</w:t>
      </w:r>
      <w:r w:rsidRPr="0097393F">
        <w:rPr>
          <w:sz w:val="20"/>
          <w:szCs w:val="20"/>
        </w:rPr>
        <w:t>n</w:t>
      </w:r>
      <w:r w:rsidRPr="0097393F">
        <w:rPr>
          <w:rFonts w:cs="France"/>
          <w:sz w:val="20"/>
          <w:szCs w:val="20"/>
        </w:rPr>
        <w:t>é</w:t>
      </w:r>
      <w:r w:rsidRPr="0097393F">
        <w:rPr>
          <w:sz w:val="20"/>
          <w:szCs w:val="20"/>
        </w:rPr>
        <w:t xml:space="preserve"> normy, a v</w:t>
      </w:r>
      <w:r w:rsidRPr="0097393F">
        <w:rPr>
          <w:rFonts w:cs="France"/>
          <w:sz w:val="20"/>
          <w:szCs w:val="20"/>
        </w:rPr>
        <w:t> </w:t>
      </w:r>
      <w:r w:rsidRPr="0097393F">
        <w:rPr>
          <w:sz w:val="20"/>
          <w:szCs w:val="20"/>
        </w:rPr>
        <w:t>pln</w:t>
      </w:r>
      <w:r w:rsidRPr="0097393F">
        <w:rPr>
          <w:rFonts w:cs="France"/>
          <w:sz w:val="20"/>
          <w:szCs w:val="20"/>
        </w:rPr>
        <w:t>é</w:t>
      </w:r>
      <w:r w:rsidRPr="0097393F">
        <w:rPr>
          <w:sz w:val="20"/>
          <w:szCs w:val="20"/>
        </w:rPr>
        <w:t xml:space="preserve"> m</w:t>
      </w:r>
      <w:r w:rsidRPr="0097393F">
        <w:rPr>
          <w:rFonts w:cs="France"/>
          <w:sz w:val="20"/>
          <w:szCs w:val="20"/>
        </w:rPr>
        <w:t>í</w:t>
      </w:r>
      <w:r w:rsidRPr="0097393F">
        <w:rPr>
          <w:rFonts w:ascii="Cambria" w:hAnsi="Cambria" w:cs="Cambria"/>
          <w:sz w:val="20"/>
          <w:szCs w:val="20"/>
        </w:rPr>
        <w:t>ř</w:t>
      </w:r>
      <w:r w:rsidRPr="0097393F">
        <w:rPr>
          <w:sz w:val="20"/>
          <w:szCs w:val="20"/>
        </w:rPr>
        <w:t xml:space="preserve">e respektovat </w:t>
      </w:r>
      <w:r w:rsidRPr="0097393F">
        <w:rPr>
          <w:rFonts w:cs="France"/>
          <w:sz w:val="20"/>
          <w:szCs w:val="20"/>
        </w:rPr>
        <w:t>§§</w:t>
      </w:r>
      <w:r w:rsidRPr="0097393F">
        <w:rPr>
          <w:sz w:val="20"/>
          <w:szCs w:val="20"/>
        </w:rPr>
        <w:t xml:space="preserve"> 30-34 z</w:t>
      </w:r>
      <w:r w:rsidRPr="0097393F">
        <w:rPr>
          <w:rFonts w:cs="France"/>
          <w:sz w:val="20"/>
          <w:szCs w:val="20"/>
        </w:rPr>
        <w:t>á</w:t>
      </w:r>
      <w:r w:rsidRPr="0097393F">
        <w:rPr>
          <w:sz w:val="20"/>
          <w:szCs w:val="20"/>
        </w:rPr>
        <w:t xml:space="preserve">kona </w:t>
      </w:r>
      <w:r w:rsidRPr="0097393F">
        <w:rPr>
          <w:rFonts w:ascii="Cambria" w:hAnsi="Cambria" w:cs="Cambria"/>
          <w:sz w:val="20"/>
          <w:szCs w:val="20"/>
        </w:rPr>
        <w:t>č</w:t>
      </w:r>
      <w:r w:rsidRPr="0097393F">
        <w:rPr>
          <w:sz w:val="20"/>
          <w:szCs w:val="20"/>
        </w:rPr>
        <w:t>. 258/2000 Sb. o ochran</w:t>
      </w:r>
      <w:r w:rsidRPr="0097393F">
        <w:rPr>
          <w:rFonts w:ascii="Cambria" w:hAnsi="Cambria" w:cs="Cambria"/>
          <w:sz w:val="20"/>
          <w:szCs w:val="20"/>
        </w:rPr>
        <w:t>ě</w:t>
      </w:r>
      <w:r w:rsidRPr="0097393F">
        <w:rPr>
          <w:sz w:val="20"/>
          <w:szCs w:val="20"/>
        </w:rPr>
        <w:t xml:space="preserve"> ve</w:t>
      </w:r>
      <w:r w:rsidRPr="0097393F">
        <w:rPr>
          <w:rFonts w:ascii="Cambria" w:hAnsi="Cambria" w:cs="Cambria"/>
          <w:sz w:val="20"/>
          <w:szCs w:val="20"/>
        </w:rPr>
        <w:t>ř</w:t>
      </w:r>
      <w:r w:rsidRPr="0097393F">
        <w:rPr>
          <w:sz w:val="20"/>
          <w:szCs w:val="20"/>
        </w:rPr>
        <w:t>ejn</w:t>
      </w:r>
      <w:r w:rsidRPr="0097393F">
        <w:rPr>
          <w:rFonts w:cs="France"/>
          <w:sz w:val="20"/>
          <w:szCs w:val="20"/>
        </w:rPr>
        <w:t>é</w:t>
      </w:r>
      <w:r w:rsidRPr="0097393F">
        <w:rPr>
          <w:sz w:val="20"/>
          <w:szCs w:val="20"/>
        </w:rPr>
        <w:t>ho zdrav</w:t>
      </w:r>
      <w:r w:rsidRPr="0097393F">
        <w:rPr>
          <w:rFonts w:cs="France"/>
          <w:sz w:val="20"/>
          <w:szCs w:val="20"/>
        </w:rPr>
        <w:t>í</w:t>
      </w:r>
      <w:r w:rsidRPr="0097393F">
        <w:rPr>
          <w:sz w:val="20"/>
          <w:szCs w:val="20"/>
        </w:rPr>
        <w:t xml:space="preserve"> a o zm</w:t>
      </w:r>
      <w:r w:rsidRPr="0097393F">
        <w:rPr>
          <w:rFonts w:ascii="Cambria" w:hAnsi="Cambria" w:cs="Cambria"/>
          <w:sz w:val="20"/>
          <w:szCs w:val="20"/>
        </w:rPr>
        <w:t>ě</w:t>
      </w:r>
      <w:r w:rsidRPr="0097393F">
        <w:rPr>
          <w:sz w:val="20"/>
          <w:szCs w:val="20"/>
        </w:rPr>
        <w:t>n</w:t>
      </w:r>
      <w:r w:rsidRPr="0097393F">
        <w:rPr>
          <w:rFonts w:ascii="Cambria" w:hAnsi="Cambria" w:cs="Cambria"/>
          <w:sz w:val="20"/>
          <w:szCs w:val="20"/>
        </w:rPr>
        <w:t>ě</w:t>
      </w:r>
      <w:r w:rsidRPr="0097393F">
        <w:rPr>
          <w:sz w:val="20"/>
          <w:szCs w:val="20"/>
        </w:rPr>
        <w:t xml:space="preserve"> n</w:t>
      </w:r>
      <w:r w:rsidRPr="0097393F">
        <w:rPr>
          <w:rFonts w:ascii="Cambria" w:hAnsi="Cambria" w:cs="Cambria"/>
          <w:sz w:val="20"/>
          <w:szCs w:val="20"/>
        </w:rPr>
        <w:t>ě</w:t>
      </w:r>
      <w:r w:rsidRPr="0097393F">
        <w:rPr>
          <w:sz w:val="20"/>
          <w:szCs w:val="20"/>
        </w:rPr>
        <w:t>kter</w:t>
      </w:r>
      <w:r w:rsidRPr="0097393F">
        <w:rPr>
          <w:rFonts w:cs="France"/>
          <w:sz w:val="20"/>
          <w:szCs w:val="20"/>
        </w:rPr>
        <w:t>ý</w:t>
      </w:r>
      <w:r w:rsidRPr="0097393F">
        <w:rPr>
          <w:sz w:val="20"/>
          <w:szCs w:val="20"/>
        </w:rPr>
        <w:t>ch souvisejících zákon</w:t>
      </w:r>
      <w:r w:rsidRPr="0097393F">
        <w:rPr>
          <w:rFonts w:ascii="Cambria" w:hAnsi="Cambria" w:cs="Cambria"/>
          <w:sz w:val="20"/>
          <w:szCs w:val="20"/>
        </w:rPr>
        <w:t>ů</w:t>
      </w:r>
      <w:r w:rsidRPr="0097393F">
        <w:rPr>
          <w:sz w:val="20"/>
          <w:szCs w:val="20"/>
        </w:rPr>
        <w:t xml:space="preserve">, a </w:t>
      </w:r>
      <w:r w:rsidRPr="0097393F">
        <w:rPr>
          <w:rFonts w:cs="France"/>
          <w:sz w:val="20"/>
          <w:szCs w:val="20"/>
        </w:rPr>
        <w:t>§§</w:t>
      </w:r>
      <w:r w:rsidRPr="0097393F">
        <w:rPr>
          <w:sz w:val="20"/>
          <w:szCs w:val="20"/>
        </w:rPr>
        <w:t xml:space="preserve"> 11-12 na</w:t>
      </w:r>
      <w:r w:rsidRPr="0097393F">
        <w:rPr>
          <w:rFonts w:ascii="Cambria" w:hAnsi="Cambria" w:cs="Cambria"/>
          <w:sz w:val="20"/>
          <w:szCs w:val="20"/>
        </w:rPr>
        <w:t>ř</w:t>
      </w:r>
      <w:r w:rsidRPr="0097393F">
        <w:rPr>
          <w:rFonts w:cs="France"/>
          <w:sz w:val="20"/>
          <w:szCs w:val="20"/>
        </w:rPr>
        <w:t>í</w:t>
      </w:r>
      <w:r w:rsidRPr="0097393F">
        <w:rPr>
          <w:sz w:val="20"/>
          <w:szCs w:val="20"/>
        </w:rPr>
        <w:t>zen</w:t>
      </w:r>
      <w:r w:rsidRPr="0097393F">
        <w:rPr>
          <w:rFonts w:cs="France"/>
          <w:sz w:val="20"/>
          <w:szCs w:val="20"/>
        </w:rPr>
        <w:t>í</w:t>
      </w:r>
      <w:r w:rsidRPr="0097393F">
        <w:rPr>
          <w:sz w:val="20"/>
          <w:szCs w:val="20"/>
        </w:rPr>
        <w:t xml:space="preserve"> vl</w:t>
      </w:r>
      <w:r w:rsidRPr="0097393F">
        <w:rPr>
          <w:rFonts w:cs="France"/>
          <w:sz w:val="20"/>
          <w:szCs w:val="20"/>
        </w:rPr>
        <w:t>á</w:t>
      </w:r>
      <w:r w:rsidRPr="0097393F">
        <w:rPr>
          <w:sz w:val="20"/>
          <w:szCs w:val="20"/>
        </w:rPr>
        <w:t xml:space="preserve">dy </w:t>
      </w:r>
      <w:r w:rsidRPr="0097393F">
        <w:rPr>
          <w:rFonts w:ascii="Cambria" w:hAnsi="Cambria" w:cs="Cambria"/>
          <w:sz w:val="20"/>
          <w:szCs w:val="20"/>
        </w:rPr>
        <w:t>č</w:t>
      </w:r>
      <w:r w:rsidRPr="0097393F">
        <w:rPr>
          <w:sz w:val="20"/>
          <w:szCs w:val="20"/>
        </w:rPr>
        <w:t>. 272/2011 Sb., o ochran</w:t>
      </w:r>
      <w:r w:rsidRPr="0097393F">
        <w:rPr>
          <w:rFonts w:ascii="Cambria" w:hAnsi="Cambria" w:cs="Cambria"/>
          <w:sz w:val="20"/>
          <w:szCs w:val="20"/>
        </w:rPr>
        <w:t>ě</w:t>
      </w:r>
      <w:r w:rsidRPr="0097393F">
        <w:rPr>
          <w:sz w:val="20"/>
          <w:szCs w:val="20"/>
        </w:rPr>
        <w:t xml:space="preserve"> zdrav</w:t>
      </w:r>
      <w:r w:rsidRPr="0097393F">
        <w:rPr>
          <w:rFonts w:cs="France"/>
          <w:sz w:val="20"/>
          <w:szCs w:val="20"/>
        </w:rPr>
        <w:t>í</w:t>
      </w:r>
      <w:r w:rsidRPr="0097393F">
        <w:rPr>
          <w:sz w:val="20"/>
          <w:szCs w:val="20"/>
        </w:rPr>
        <w:t xml:space="preserve"> p</w:t>
      </w:r>
      <w:r w:rsidRPr="0097393F">
        <w:rPr>
          <w:rFonts w:ascii="Cambria" w:hAnsi="Cambria" w:cs="Cambria"/>
          <w:sz w:val="20"/>
          <w:szCs w:val="20"/>
        </w:rPr>
        <w:t>ř</w:t>
      </w:r>
      <w:r w:rsidRPr="0097393F">
        <w:rPr>
          <w:sz w:val="20"/>
          <w:szCs w:val="20"/>
        </w:rPr>
        <w:t>ed nep</w:t>
      </w:r>
      <w:r w:rsidRPr="0097393F">
        <w:rPr>
          <w:rFonts w:ascii="Cambria" w:hAnsi="Cambria" w:cs="Cambria"/>
          <w:sz w:val="20"/>
          <w:szCs w:val="20"/>
        </w:rPr>
        <w:t>ř</w:t>
      </w:r>
      <w:r w:rsidRPr="0097393F">
        <w:rPr>
          <w:rFonts w:cs="France"/>
          <w:sz w:val="20"/>
          <w:szCs w:val="20"/>
        </w:rPr>
        <w:t>í</w:t>
      </w:r>
      <w:r w:rsidRPr="0097393F">
        <w:rPr>
          <w:sz w:val="20"/>
          <w:szCs w:val="20"/>
        </w:rPr>
        <w:t>zniv</w:t>
      </w:r>
      <w:r w:rsidRPr="0097393F">
        <w:rPr>
          <w:rFonts w:cs="France"/>
          <w:sz w:val="20"/>
          <w:szCs w:val="20"/>
        </w:rPr>
        <w:t>ý</w:t>
      </w:r>
      <w:r w:rsidRPr="0097393F">
        <w:rPr>
          <w:sz w:val="20"/>
          <w:szCs w:val="20"/>
        </w:rPr>
        <w:t xml:space="preserve">mi </w:t>
      </w:r>
      <w:r w:rsidRPr="0097393F">
        <w:rPr>
          <w:rFonts w:cs="France"/>
          <w:sz w:val="20"/>
          <w:szCs w:val="20"/>
        </w:rPr>
        <w:t>ú</w:t>
      </w:r>
      <w:r w:rsidRPr="0097393F">
        <w:rPr>
          <w:rFonts w:ascii="Cambria" w:hAnsi="Cambria" w:cs="Cambria"/>
          <w:sz w:val="20"/>
          <w:szCs w:val="20"/>
        </w:rPr>
        <w:t>č</w:t>
      </w:r>
      <w:r w:rsidRPr="0097393F">
        <w:rPr>
          <w:sz w:val="20"/>
          <w:szCs w:val="20"/>
        </w:rPr>
        <w:t>inky hluku a vibrac</w:t>
      </w:r>
      <w:r w:rsidRPr="0097393F">
        <w:rPr>
          <w:rFonts w:cs="France"/>
          <w:sz w:val="20"/>
          <w:szCs w:val="20"/>
        </w:rPr>
        <w:t>í</w:t>
      </w:r>
      <w:r w:rsidRPr="0097393F">
        <w:rPr>
          <w:sz w:val="20"/>
          <w:szCs w:val="20"/>
        </w:rPr>
        <w:t>, v</w:t>
      </w:r>
      <w:r w:rsidRPr="0097393F">
        <w:rPr>
          <w:rFonts w:cs="France"/>
          <w:sz w:val="20"/>
          <w:szCs w:val="20"/>
        </w:rPr>
        <w:t> </w:t>
      </w:r>
      <w:r w:rsidRPr="0097393F">
        <w:rPr>
          <w:sz w:val="20"/>
          <w:szCs w:val="20"/>
        </w:rPr>
        <w:t>platn</w:t>
      </w:r>
      <w:r w:rsidRPr="0097393F">
        <w:rPr>
          <w:rFonts w:cs="France"/>
          <w:sz w:val="20"/>
          <w:szCs w:val="20"/>
        </w:rPr>
        <w:t>é</w:t>
      </w:r>
      <w:r w:rsidRPr="0097393F">
        <w:rPr>
          <w:sz w:val="20"/>
          <w:szCs w:val="20"/>
        </w:rPr>
        <w:t>m zn</w:t>
      </w:r>
      <w:r w:rsidRPr="0097393F">
        <w:rPr>
          <w:rFonts w:ascii="Cambria" w:hAnsi="Cambria" w:cs="Cambria"/>
          <w:sz w:val="20"/>
          <w:szCs w:val="20"/>
        </w:rPr>
        <w:t>ě</w:t>
      </w:r>
      <w:r w:rsidRPr="0097393F">
        <w:rPr>
          <w:sz w:val="20"/>
          <w:szCs w:val="20"/>
        </w:rPr>
        <w:t>n</w:t>
      </w:r>
      <w:r w:rsidRPr="0097393F">
        <w:rPr>
          <w:rFonts w:cs="France"/>
          <w:sz w:val="20"/>
          <w:szCs w:val="20"/>
        </w:rPr>
        <w:t>í</w:t>
      </w:r>
      <w:r w:rsidRPr="0097393F">
        <w:rPr>
          <w:sz w:val="20"/>
          <w:szCs w:val="20"/>
        </w:rPr>
        <w:t>. Nedojde ani k</w:t>
      </w:r>
      <w:r w:rsidRPr="0097393F">
        <w:rPr>
          <w:rFonts w:cs="France"/>
          <w:sz w:val="20"/>
          <w:szCs w:val="20"/>
        </w:rPr>
        <w:t> </w:t>
      </w:r>
      <w:r w:rsidRPr="0097393F">
        <w:rPr>
          <w:sz w:val="20"/>
          <w:szCs w:val="20"/>
        </w:rPr>
        <w:t>nav</w:t>
      </w:r>
      <w:r w:rsidRPr="0097393F">
        <w:rPr>
          <w:rFonts w:cs="France"/>
          <w:sz w:val="20"/>
          <w:szCs w:val="20"/>
        </w:rPr>
        <w:t>ýš</w:t>
      </w:r>
      <w:r w:rsidRPr="0097393F">
        <w:rPr>
          <w:sz w:val="20"/>
          <w:szCs w:val="20"/>
        </w:rPr>
        <w:t>en</w:t>
      </w:r>
      <w:r w:rsidRPr="0097393F">
        <w:rPr>
          <w:rFonts w:cs="France"/>
          <w:sz w:val="20"/>
          <w:szCs w:val="20"/>
        </w:rPr>
        <w:t>í</w:t>
      </w:r>
      <w:r w:rsidRPr="0097393F">
        <w:rPr>
          <w:sz w:val="20"/>
          <w:szCs w:val="20"/>
        </w:rPr>
        <w:t xml:space="preserve"> hluku z</w:t>
      </w:r>
      <w:r w:rsidRPr="0097393F">
        <w:rPr>
          <w:rFonts w:cs="France"/>
          <w:sz w:val="20"/>
          <w:szCs w:val="20"/>
        </w:rPr>
        <w:t> </w:t>
      </w:r>
      <w:r w:rsidRPr="0097393F">
        <w:rPr>
          <w:sz w:val="20"/>
          <w:szCs w:val="20"/>
        </w:rPr>
        <w:t>dopravy na p</w:t>
      </w:r>
      <w:r w:rsidRPr="0097393F">
        <w:rPr>
          <w:rFonts w:ascii="Cambria" w:hAnsi="Cambria" w:cs="Cambria"/>
          <w:sz w:val="20"/>
          <w:szCs w:val="20"/>
        </w:rPr>
        <w:t>ř</w:t>
      </w:r>
      <w:r w:rsidRPr="0097393F">
        <w:rPr>
          <w:sz w:val="20"/>
          <w:szCs w:val="20"/>
        </w:rPr>
        <w:t>ilehl</w:t>
      </w:r>
      <w:r w:rsidRPr="0097393F">
        <w:rPr>
          <w:rFonts w:cs="France"/>
          <w:sz w:val="20"/>
          <w:szCs w:val="20"/>
        </w:rPr>
        <w:t>ý</w:t>
      </w:r>
      <w:r w:rsidRPr="0097393F">
        <w:rPr>
          <w:sz w:val="20"/>
          <w:szCs w:val="20"/>
        </w:rPr>
        <w:t>ch komunikac</w:t>
      </w:r>
      <w:r w:rsidRPr="0097393F">
        <w:rPr>
          <w:rFonts w:cs="France"/>
          <w:sz w:val="20"/>
          <w:szCs w:val="20"/>
        </w:rPr>
        <w:t>í</w:t>
      </w:r>
      <w:r w:rsidRPr="0097393F">
        <w:rPr>
          <w:sz w:val="20"/>
          <w:szCs w:val="20"/>
        </w:rPr>
        <w:t>ch.</w:t>
      </w:r>
    </w:p>
    <w:p w:rsidR="00F77A10" w:rsidRPr="0097393F" w:rsidRDefault="00F77A10" w:rsidP="008A065F">
      <w:pPr>
        <w:pStyle w:val="StylFrance11bZarovnatdoblokuPrvndek2cmPed"/>
        <w:ind w:left="142" w:right="0" w:firstLine="0"/>
        <w:rPr>
          <w:sz w:val="20"/>
          <w:szCs w:val="20"/>
        </w:rPr>
      </w:pPr>
      <w:r w:rsidRPr="0097393F">
        <w:rPr>
          <w:sz w:val="20"/>
          <w:szCs w:val="20"/>
        </w:rPr>
        <w:t>Ochrany p</w:t>
      </w:r>
      <w:r w:rsidRPr="0097393F">
        <w:rPr>
          <w:rFonts w:ascii="Cambria" w:hAnsi="Cambria" w:cs="Cambria"/>
          <w:sz w:val="20"/>
          <w:szCs w:val="20"/>
        </w:rPr>
        <w:t>ř</w:t>
      </w:r>
      <w:r w:rsidRPr="0097393F">
        <w:rPr>
          <w:rFonts w:cs="France"/>
          <w:sz w:val="20"/>
          <w:szCs w:val="20"/>
        </w:rPr>
        <w:t>í</w:t>
      </w:r>
      <w:r w:rsidRPr="0097393F">
        <w:rPr>
          <w:sz w:val="20"/>
          <w:szCs w:val="20"/>
        </w:rPr>
        <w:t xml:space="preserve">rody </w:t>
      </w:r>
      <w:r w:rsidRPr="0097393F">
        <w:rPr>
          <w:rFonts w:cs="France"/>
          <w:sz w:val="20"/>
          <w:szCs w:val="20"/>
        </w:rPr>
        <w:t>–</w:t>
      </w:r>
      <w:r w:rsidRPr="0097393F">
        <w:rPr>
          <w:sz w:val="20"/>
          <w:szCs w:val="20"/>
        </w:rPr>
        <w:t xml:space="preserve"> nedot</w:t>
      </w:r>
      <w:r w:rsidRPr="0097393F">
        <w:rPr>
          <w:rFonts w:cs="France"/>
          <w:sz w:val="20"/>
          <w:szCs w:val="20"/>
        </w:rPr>
        <w:t>ý</w:t>
      </w:r>
      <w:r w:rsidRPr="0097393F">
        <w:rPr>
          <w:sz w:val="20"/>
          <w:szCs w:val="20"/>
        </w:rPr>
        <w:t>k</w:t>
      </w:r>
      <w:r w:rsidRPr="0097393F">
        <w:rPr>
          <w:rFonts w:cs="France"/>
          <w:sz w:val="20"/>
          <w:szCs w:val="20"/>
        </w:rPr>
        <w:t>á</w:t>
      </w:r>
      <w:r w:rsidRPr="0097393F">
        <w:rPr>
          <w:sz w:val="20"/>
          <w:szCs w:val="20"/>
        </w:rPr>
        <w:t xml:space="preserve"> se</w:t>
      </w:r>
    </w:p>
    <w:p w:rsidR="00F77A10" w:rsidRDefault="00F77A10" w:rsidP="008A065F">
      <w:pPr>
        <w:pStyle w:val="StylFrance11bZarovnatdoblokuPrvndek2cmPed"/>
        <w:ind w:left="142" w:right="0" w:firstLine="0"/>
        <w:rPr>
          <w:sz w:val="20"/>
          <w:szCs w:val="20"/>
        </w:rPr>
      </w:pPr>
      <w:r w:rsidRPr="0097393F">
        <w:rPr>
          <w:sz w:val="20"/>
          <w:szCs w:val="20"/>
        </w:rPr>
        <w:t>Ochrany zem</w:t>
      </w:r>
      <w:r w:rsidRPr="0097393F">
        <w:rPr>
          <w:rFonts w:ascii="Cambria" w:hAnsi="Cambria" w:cs="Cambria"/>
          <w:sz w:val="20"/>
          <w:szCs w:val="20"/>
        </w:rPr>
        <w:t>ě</w:t>
      </w:r>
      <w:r w:rsidRPr="0097393F">
        <w:rPr>
          <w:sz w:val="20"/>
          <w:szCs w:val="20"/>
        </w:rPr>
        <w:t>d</w:t>
      </w:r>
      <w:r w:rsidRPr="0097393F">
        <w:rPr>
          <w:rFonts w:ascii="Cambria" w:hAnsi="Cambria" w:cs="Cambria"/>
          <w:sz w:val="20"/>
          <w:szCs w:val="20"/>
        </w:rPr>
        <w:t>ě</w:t>
      </w:r>
      <w:r w:rsidRPr="0097393F">
        <w:rPr>
          <w:sz w:val="20"/>
          <w:szCs w:val="20"/>
        </w:rPr>
        <w:t>lsk</w:t>
      </w:r>
      <w:r w:rsidRPr="0097393F">
        <w:rPr>
          <w:rFonts w:cs="France"/>
          <w:sz w:val="20"/>
          <w:szCs w:val="20"/>
        </w:rPr>
        <w:t>é</w:t>
      </w:r>
      <w:r w:rsidRPr="0097393F">
        <w:rPr>
          <w:sz w:val="20"/>
          <w:szCs w:val="20"/>
        </w:rPr>
        <w:t>ho, p</w:t>
      </w:r>
      <w:r w:rsidRPr="0097393F">
        <w:rPr>
          <w:rFonts w:ascii="Cambria" w:hAnsi="Cambria" w:cs="Cambria"/>
          <w:sz w:val="20"/>
          <w:szCs w:val="20"/>
        </w:rPr>
        <w:t>ů</w:t>
      </w:r>
      <w:r w:rsidRPr="0097393F">
        <w:rPr>
          <w:sz w:val="20"/>
          <w:szCs w:val="20"/>
        </w:rPr>
        <w:t>dn</w:t>
      </w:r>
      <w:r w:rsidRPr="0097393F">
        <w:rPr>
          <w:rFonts w:cs="France"/>
          <w:sz w:val="20"/>
          <w:szCs w:val="20"/>
        </w:rPr>
        <w:t>í</w:t>
      </w:r>
      <w:r w:rsidRPr="0097393F">
        <w:rPr>
          <w:sz w:val="20"/>
          <w:szCs w:val="20"/>
        </w:rPr>
        <w:t>ho a lesn</w:t>
      </w:r>
      <w:r w:rsidRPr="0097393F">
        <w:rPr>
          <w:rFonts w:cs="France"/>
          <w:sz w:val="20"/>
          <w:szCs w:val="20"/>
        </w:rPr>
        <w:t>í</w:t>
      </w:r>
      <w:r w:rsidRPr="0097393F">
        <w:rPr>
          <w:sz w:val="20"/>
          <w:szCs w:val="20"/>
        </w:rPr>
        <w:t>ho fondu se provoz objektu nedot</w:t>
      </w:r>
      <w:r w:rsidRPr="0097393F">
        <w:rPr>
          <w:rFonts w:cs="France"/>
          <w:sz w:val="20"/>
          <w:szCs w:val="20"/>
        </w:rPr>
        <w:t>ý</w:t>
      </w:r>
      <w:r w:rsidRPr="0097393F">
        <w:rPr>
          <w:sz w:val="20"/>
          <w:szCs w:val="20"/>
        </w:rPr>
        <w:t>k</w:t>
      </w:r>
      <w:r w:rsidRPr="0097393F">
        <w:rPr>
          <w:rFonts w:cs="France"/>
          <w:sz w:val="20"/>
          <w:szCs w:val="20"/>
        </w:rPr>
        <w:t>á</w:t>
      </w:r>
      <w:r w:rsidRPr="0097393F">
        <w:rPr>
          <w:sz w:val="20"/>
          <w:szCs w:val="20"/>
        </w:rPr>
        <w:t>.</w:t>
      </w:r>
    </w:p>
    <w:p w:rsidR="00F77A10" w:rsidRPr="00DE6C8D" w:rsidRDefault="00F77A10" w:rsidP="005969FA">
      <w:pPr>
        <w:rPr>
          <w:sz w:val="16"/>
          <w:szCs w:val="16"/>
        </w:rPr>
      </w:pPr>
    </w:p>
    <w:p w:rsidR="00A620B9" w:rsidRPr="00416578" w:rsidRDefault="00A620B9" w:rsidP="008A065F">
      <w:pPr>
        <w:pStyle w:val="StylNadpis112bTunVlevo2cm"/>
        <w:ind w:left="142"/>
        <w:rPr>
          <w:caps/>
        </w:rPr>
      </w:pPr>
      <w:r w:rsidRPr="00416578">
        <w:rPr>
          <w:caps/>
        </w:rPr>
        <w:t xml:space="preserve">DOPRAVNÍ </w:t>
      </w:r>
      <w:r w:rsidRPr="00416578">
        <w:rPr>
          <w:rFonts w:ascii="Cambria" w:hAnsi="Cambria" w:cs="Cambria"/>
          <w:caps/>
        </w:rPr>
        <w:t>Ř</w:t>
      </w:r>
      <w:r w:rsidRPr="00416578">
        <w:rPr>
          <w:rFonts w:cs="France CE"/>
          <w:caps/>
        </w:rPr>
        <w:t>EŠENÍ</w:t>
      </w:r>
    </w:p>
    <w:p w:rsidR="00A620B9" w:rsidRPr="009B7DE3" w:rsidRDefault="00A620B9" w:rsidP="009B7DE3">
      <w:pPr>
        <w:pStyle w:val="StylFrance11bZarovnatdoblokuPrvndek2cmPed"/>
        <w:ind w:left="142" w:right="0" w:firstLine="0"/>
        <w:rPr>
          <w:sz w:val="20"/>
          <w:szCs w:val="20"/>
        </w:rPr>
      </w:pPr>
      <w:r w:rsidRPr="0097393F">
        <w:rPr>
          <w:sz w:val="20"/>
          <w:szCs w:val="20"/>
        </w:rPr>
        <w:t>Napojení objektu na dopravní technickou infrastrukturu z</w:t>
      </w:r>
      <w:r w:rsidRPr="0097393F">
        <w:rPr>
          <w:rFonts w:ascii="Cambria" w:hAnsi="Cambria" w:cs="Cambria"/>
          <w:sz w:val="20"/>
          <w:szCs w:val="20"/>
        </w:rPr>
        <w:t>ů</w:t>
      </w:r>
      <w:r w:rsidRPr="0097393F">
        <w:rPr>
          <w:sz w:val="20"/>
          <w:szCs w:val="20"/>
        </w:rPr>
        <w:t xml:space="preserve">stává stávající. </w:t>
      </w:r>
      <w:r w:rsidRPr="0097393F">
        <w:rPr>
          <w:rFonts w:ascii="Cambria" w:hAnsi="Cambria" w:cs="Cambria"/>
          <w:sz w:val="20"/>
          <w:szCs w:val="20"/>
        </w:rPr>
        <w:t>Ř</w:t>
      </w:r>
      <w:r w:rsidRPr="0097393F">
        <w:rPr>
          <w:sz w:val="20"/>
          <w:szCs w:val="20"/>
        </w:rPr>
        <w:t>ešení technické a dopravní infrastruktury v</w:t>
      </w:r>
      <w:r w:rsidRPr="0097393F">
        <w:rPr>
          <w:rFonts w:ascii="Cambria" w:hAnsi="Cambria" w:cs="Cambria"/>
          <w:sz w:val="20"/>
          <w:szCs w:val="20"/>
        </w:rPr>
        <w:t>č</w:t>
      </w:r>
      <w:r w:rsidRPr="0097393F">
        <w:rPr>
          <w:sz w:val="20"/>
          <w:szCs w:val="20"/>
        </w:rPr>
        <w:t>etn</w:t>
      </w:r>
      <w:r w:rsidRPr="0097393F">
        <w:rPr>
          <w:rFonts w:ascii="Cambria" w:hAnsi="Cambria" w:cs="Cambria"/>
          <w:sz w:val="20"/>
          <w:szCs w:val="20"/>
        </w:rPr>
        <w:t>ě</w:t>
      </w:r>
      <w:r w:rsidRPr="0097393F">
        <w:rPr>
          <w:sz w:val="20"/>
          <w:szCs w:val="20"/>
        </w:rPr>
        <w:t xml:space="preserve"> dopravy v klidu se nem</w:t>
      </w:r>
      <w:r w:rsidRPr="0097393F">
        <w:rPr>
          <w:rFonts w:ascii="Cambria" w:hAnsi="Cambria" w:cs="Cambria"/>
          <w:sz w:val="20"/>
          <w:szCs w:val="20"/>
        </w:rPr>
        <w:t>ě</w:t>
      </w:r>
      <w:r w:rsidRPr="0097393F">
        <w:rPr>
          <w:sz w:val="20"/>
          <w:szCs w:val="20"/>
        </w:rPr>
        <w:t>ní.</w:t>
      </w:r>
    </w:p>
    <w:p w:rsidR="009B7DE3" w:rsidRPr="009B7DE3" w:rsidRDefault="009B7DE3" w:rsidP="009B7DE3">
      <w:pPr>
        <w:rPr>
          <w:sz w:val="16"/>
          <w:szCs w:val="16"/>
        </w:rPr>
      </w:pPr>
    </w:p>
    <w:p w:rsidR="00A620B9" w:rsidRPr="00416578" w:rsidRDefault="00A620B9" w:rsidP="008A065F">
      <w:pPr>
        <w:pStyle w:val="StylNadpis112bTunVlevo2cm"/>
        <w:ind w:left="142"/>
        <w:rPr>
          <w:caps/>
        </w:rPr>
      </w:pPr>
      <w:r w:rsidRPr="00416578">
        <w:rPr>
          <w:caps/>
        </w:rPr>
        <w:lastRenderedPageBreak/>
        <w:t>OCHRANA OBJEKTU P</w:t>
      </w:r>
      <w:r w:rsidRPr="00416578">
        <w:rPr>
          <w:rFonts w:ascii="Cambria" w:hAnsi="Cambria" w:cs="Cambria"/>
          <w:caps/>
        </w:rPr>
        <w:t>Ř</w:t>
      </w:r>
      <w:r w:rsidRPr="00416578">
        <w:rPr>
          <w:rFonts w:cs="France CE"/>
          <w:caps/>
        </w:rPr>
        <w:t>ED ŠKODLIVÝMI VLIVY</w:t>
      </w:r>
    </w:p>
    <w:p w:rsidR="003467DC" w:rsidRPr="0097393F" w:rsidRDefault="00643402" w:rsidP="003467DC">
      <w:pPr>
        <w:pStyle w:val="StylFrance11bZarovnatdoblokuPrvndek2cmPed"/>
        <w:ind w:left="142" w:right="0" w:firstLine="0"/>
        <w:rPr>
          <w:sz w:val="20"/>
          <w:szCs w:val="20"/>
        </w:rPr>
      </w:pPr>
      <w:r w:rsidRPr="0097393F">
        <w:rPr>
          <w:sz w:val="20"/>
          <w:szCs w:val="20"/>
        </w:rPr>
        <w:t>Nejsou</w:t>
      </w:r>
      <w:r w:rsidR="003467DC" w:rsidRPr="0097393F">
        <w:rPr>
          <w:sz w:val="20"/>
          <w:szCs w:val="20"/>
        </w:rPr>
        <w:t xml:space="preserve"> navržen</w:t>
      </w:r>
      <w:r w:rsidR="000F4B9B" w:rsidRPr="0097393F">
        <w:rPr>
          <w:sz w:val="20"/>
          <w:szCs w:val="20"/>
        </w:rPr>
        <w:t>a</w:t>
      </w:r>
      <w:r w:rsidR="003467DC" w:rsidRPr="0097393F">
        <w:rPr>
          <w:sz w:val="20"/>
          <w:szCs w:val="20"/>
        </w:rPr>
        <w:t xml:space="preserve"> </w:t>
      </w:r>
      <w:r w:rsidRPr="0097393F">
        <w:rPr>
          <w:sz w:val="20"/>
          <w:szCs w:val="20"/>
        </w:rPr>
        <w:t xml:space="preserve">nová </w:t>
      </w:r>
      <w:r w:rsidR="000F4B9B" w:rsidRPr="0097393F">
        <w:rPr>
          <w:rStyle w:val="clatext1"/>
          <w:rFonts w:ascii="France" w:hAnsi="France"/>
          <w:color w:val="auto"/>
          <w:sz w:val="20"/>
          <w:szCs w:val="20"/>
        </w:rPr>
        <w:t>vzduchotechnická a ochlazovací</w:t>
      </w:r>
      <w:r w:rsidR="000F4B9B" w:rsidRPr="0097393F">
        <w:rPr>
          <w:sz w:val="20"/>
          <w:szCs w:val="20"/>
        </w:rPr>
        <w:t xml:space="preserve"> za</w:t>
      </w:r>
      <w:r w:rsidR="000F4B9B" w:rsidRPr="0097393F">
        <w:rPr>
          <w:rFonts w:ascii="Cambria" w:hAnsi="Cambria" w:cs="Cambria"/>
          <w:sz w:val="20"/>
          <w:szCs w:val="20"/>
        </w:rPr>
        <w:t>ř</w:t>
      </w:r>
      <w:r w:rsidR="000F4B9B" w:rsidRPr="0097393F">
        <w:rPr>
          <w:rFonts w:cs="France"/>
          <w:sz w:val="20"/>
          <w:szCs w:val="20"/>
        </w:rPr>
        <w:t>í</w:t>
      </w:r>
      <w:r w:rsidR="000F4B9B" w:rsidRPr="0097393F">
        <w:rPr>
          <w:sz w:val="20"/>
          <w:szCs w:val="20"/>
        </w:rPr>
        <w:t>zen</w:t>
      </w:r>
      <w:r w:rsidR="000F4B9B" w:rsidRPr="0097393F">
        <w:rPr>
          <w:rFonts w:cs="France"/>
          <w:sz w:val="20"/>
          <w:szCs w:val="20"/>
        </w:rPr>
        <w:t>í</w:t>
      </w:r>
      <w:r w:rsidR="000F4B9B" w:rsidRPr="0097393F">
        <w:rPr>
          <w:sz w:val="20"/>
          <w:szCs w:val="20"/>
        </w:rPr>
        <w:t>,</w:t>
      </w:r>
      <w:r w:rsidR="003467DC" w:rsidRPr="0097393F">
        <w:rPr>
          <w:sz w:val="20"/>
          <w:szCs w:val="20"/>
        </w:rPr>
        <w:t xml:space="preserve"> kter</w:t>
      </w:r>
      <w:r w:rsidR="000F4B9B" w:rsidRPr="0097393F">
        <w:rPr>
          <w:sz w:val="20"/>
          <w:szCs w:val="20"/>
        </w:rPr>
        <w:t>á</w:t>
      </w:r>
      <w:r w:rsidR="003467DC" w:rsidRPr="0097393F">
        <w:rPr>
          <w:sz w:val="20"/>
          <w:szCs w:val="20"/>
        </w:rPr>
        <w:t xml:space="preserve"> </w:t>
      </w:r>
      <w:r w:rsidRPr="0097393F">
        <w:rPr>
          <w:sz w:val="20"/>
          <w:szCs w:val="20"/>
        </w:rPr>
        <w:t>by musela</w:t>
      </w:r>
      <w:r w:rsidR="003467DC" w:rsidRPr="0097393F">
        <w:rPr>
          <w:sz w:val="20"/>
          <w:szCs w:val="20"/>
        </w:rPr>
        <w:t xml:space="preserve"> spl</w:t>
      </w:r>
      <w:r w:rsidR="003467DC" w:rsidRPr="0097393F">
        <w:rPr>
          <w:rFonts w:ascii="Cambria" w:hAnsi="Cambria" w:cs="Cambria"/>
          <w:sz w:val="20"/>
          <w:szCs w:val="20"/>
        </w:rPr>
        <w:t>ň</w:t>
      </w:r>
      <w:r w:rsidR="003467DC" w:rsidRPr="0097393F">
        <w:rPr>
          <w:sz w:val="20"/>
          <w:szCs w:val="20"/>
        </w:rPr>
        <w:t>ovat p</w:t>
      </w:r>
      <w:r w:rsidR="003467DC" w:rsidRPr="0097393F">
        <w:rPr>
          <w:rFonts w:ascii="Cambria" w:hAnsi="Cambria" w:cs="Cambria"/>
          <w:sz w:val="20"/>
          <w:szCs w:val="20"/>
        </w:rPr>
        <w:t>ř</w:t>
      </w:r>
      <w:r w:rsidR="003467DC" w:rsidRPr="0097393F">
        <w:rPr>
          <w:sz w:val="20"/>
          <w:szCs w:val="20"/>
        </w:rPr>
        <w:t>íslušné normy a v plné mí</w:t>
      </w:r>
      <w:r w:rsidR="003467DC" w:rsidRPr="0097393F">
        <w:rPr>
          <w:rFonts w:ascii="Cambria" w:hAnsi="Cambria" w:cs="Cambria"/>
          <w:sz w:val="20"/>
          <w:szCs w:val="20"/>
        </w:rPr>
        <w:t>ř</w:t>
      </w:r>
      <w:r w:rsidR="003467DC" w:rsidRPr="0097393F">
        <w:rPr>
          <w:sz w:val="20"/>
          <w:szCs w:val="20"/>
        </w:rPr>
        <w:t xml:space="preserve">e respektovat </w:t>
      </w:r>
      <w:r w:rsidRPr="0097393F">
        <w:rPr>
          <w:sz w:val="20"/>
          <w:szCs w:val="20"/>
        </w:rPr>
        <w:t>zn</w:t>
      </w:r>
      <w:r w:rsidRPr="0097393F">
        <w:rPr>
          <w:rFonts w:ascii="Cambria" w:hAnsi="Cambria" w:cs="Cambria"/>
          <w:sz w:val="20"/>
          <w:szCs w:val="20"/>
        </w:rPr>
        <w:t>ě</w:t>
      </w:r>
      <w:r w:rsidRPr="0097393F">
        <w:rPr>
          <w:sz w:val="20"/>
          <w:szCs w:val="20"/>
        </w:rPr>
        <w:t>n</w:t>
      </w:r>
      <w:r w:rsidRPr="0097393F">
        <w:rPr>
          <w:rFonts w:cs="France"/>
          <w:sz w:val="20"/>
          <w:szCs w:val="20"/>
        </w:rPr>
        <w:t>í</w:t>
      </w:r>
      <w:r w:rsidRPr="0097393F">
        <w:rPr>
          <w:sz w:val="20"/>
          <w:szCs w:val="20"/>
        </w:rPr>
        <w:t xml:space="preserve"> </w:t>
      </w:r>
      <w:r w:rsidR="003467DC" w:rsidRPr="0097393F">
        <w:rPr>
          <w:sz w:val="20"/>
          <w:szCs w:val="20"/>
        </w:rPr>
        <w:t xml:space="preserve">§§ 30-34 zákona </w:t>
      </w:r>
      <w:r w:rsidR="003467DC" w:rsidRPr="0097393F">
        <w:rPr>
          <w:rFonts w:ascii="Cambria" w:hAnsi="Cambria" w:cs="Cambria"/>
          <w:sz w:val="20"/>
          <w:szCs w:val="20"/>
        </w:rPr>
        <w:t>č</w:t>
      </w:r>
      <w:r w:rsidR="003467DC" w:rsidRPr="0097393F">
        <w:rPr>
          <w:sz w:val="20"/>
          <w:szCs w:val="20"/>
        </w:rPr>
        <w:t>. 258/2000 Sb. o ochran</w:t>
      </w:r>
      <w:r w:rsidR="003467DC" w:rsidRPr="0097393F">
        <w:rPr>
          <w:rFonts w:ascii="Cambria" w:hAnsi="Cambria" w:cs="Cambria"/>
          <w:sz w:val="20"/>
          <w:szCs w:val="20"/>
        </w:rPr>
        <w:t>ě</w:t>
      </w:r>
      <w:r w:rsidR="003467DC" w:rsidRPr="0097393F">
        <w:rPr>
          <w:sz w:val="20"/>
          <w:szCs w:val="20"/>
        </w:rPr>
        <w:t xml:space="preserve"> ve</w:t>
      </w:r>
      <w:r w:rsidR="003467DC" w:rsidRPr="0097393F">
        <w:rPr>
          <w:rFonts w:ascii="Cambria" w:hAnsi="Cambria" w:cs="Cambria"/>
          <w:sz w:val="20"/>
          <w:szCs w:val="20"/>
        </w:rPr>
        <w:t>ř</w:t>
      </w:r>
      <w:r w:rsidR="003467DC" w:rsidRPr="0097393F">
        <w:rPr>
          <w:sz w:val="20"/>
          <w:szCs w:val="20"/>
        </w:rPr>
        <w:t>ejného zdraví a o zm</w:t>
      </w:r>
      <w:r w:rsidR="003467DC" w:rsidRPr="0097393F">
        <w:rPr>
          <w:rFonts w:ascii="Cambria" w:hAnsi="Cambria" w:cs="Cambria"/>
          <w:sz w:val="20"/>
          <w:szCs w:val="20"/>
        </w:rPr>
        <w:t>ě</w:t>
      </w:r>
      <w:r w:rsidR="003467DC" w:rsidRPr="0097393F">
        <w:rPr>
          <w:sz w:val="20"/>
          <w:szCs w:val="20"/>
        </w:rPr>
        <w:t>n</w:t>
      </w:r>
      <w:r w:rsidR="003467DC" w:rsidRPr="0097393F">
        <w:rPr>
          <w:rFonts w:ascii="Cambria" w:hAnsi="Cambria" w:cs="Cambria"/>
          <w:sz w:val="20"/>
          <w:szCs w:val="20"/>
        </w:rPr>
        <w:t>ě</w:t>
      </w:r>
      <w:r w:rsidR="003467DC" w:rsidRPr="0097393F">
        <w:rPr>
          <w:sz w:val="20"/>
          <w:szCs w:val="20"/>
        </w:rPr>
        <w:t xml:space="preserve"> n</w:t>
      </w:r>
      <w:r w:rsidR="003467DC" w:rsidRPr="0097393F">
        <w:rPr>
          <w:rFonts w:ascii="Cambria" w:hAnsi="Cambria" w:cs="Cambria"/>
          <w:sz w:val="20"/>
          <w:szCs w:val="20"/>
        </w:rPr>
        <w:t>ě</w:t>
      </w:r>
      <w:r w:rsidR="003467DC" w:rsidRPr="0097393F">
        <w:rPr>
          <w:sz w:val="20"/>
          <w:szCs w:val="20"/>
        </w:rPr>
        <w:t>kterých souvisejících zákon</w:t>
      </w:r>
      <w:r w:rsidR="003467DC" w:rsidRPr="0097393F">
        <w:rPr>
          <w:rFonts w:ascii="Cambria" w:hAnsi="Cambria" w:cs="Cambria"/>
          <w:sz w:val="20"/>
          <w:szCs w:val="20"/>
        </w:rPr>
        <w:t>ů</w:t>
      </w:r>
      <w:r w:rsidR="003467DC" w:rsidRPr="0097393F">
        <w:rPr>
          <w:sz w:val="20"/>
          <w:szCs w:val="20"/>
        </w:rPr>
        <w:t xml:space="preserve">, a §§ 11-12 </w:t>
      </w:r>
      <w:r w:rsidR="000F4B9B" w:rsidRPr="0097393F">
        <w:rPr>
          <w:sz w:val="20"/>
          <w:szCs w:val="20"/>
        </w:rPr>
        <w:t>na</w:t>
      </w:r>
      <w:r w:rsidR="000F4B9B" w:rsidRPr="0097393F">
        <w:rPr>
          <w:rFonts w:ascii="Cambria" w:hAnsi="Cambria" w:cs="Cambria"/>
          <w:sz w:val="20"/>
          <w:szCs w:val="20"/>
        </w:rPr>
        <w:t>ř</w:t>
      </w:r>
      <w:r w:rsidR="000F4B9B" w:rsidRPr="0097393F">
        <w:rPr>
          <w:rFonts w:cs="France"/>
          <w:sz w:val="20"/>
          <w:szCs w:val="20"/>
        </w:rPr>
        <w:t>í</w:t>
      </w:r>
      <w:r w:rsidR="000F4B9B" w:rsidRPr="0097393F">
        <w:rPr>
          <w:sz w:val="20"/>
          <w:szCs w:val="20"/>
        </w:rPr>
        <w:t>zen</w:t>
      </w:r>
      <w:r w:rsidR="000F4B9B" w:rsidRPr="0097393F">
        <w:rPr>
          <w:rFonts w:cs="France"/>
          <w:sz w:val="20"/>
          <w:szCs w:val="20"/>
        </w:rPr>
        <w:t>í</w:t>
      </w:r>
      <w:r w:rsidR="000F4B9B" w:rsidRPr="0097393F">
        <w:rPr>
          <w:sz w:val="20"/>
          <w:szCs w:val="20"/>
        </w:rPr>
        <w:t xml:space="preserve"> vl</w:t>
      </w:r>
      <w:r w:rsidR="000F4B9B" w:rsidRPr="0097393F">
        <w:rPr>
          <w:rFonts w:cs="France"/>
          <w:sz w:val="20"/>
          <w:szCs w:val="20"/>
        </w:rPr>
        <w:t>á</w:t>
      </w:r>
      <w:r w:rsidR="000F4B9B" w:rsidRPr="0097393F">
        <w:rPr>
          <w:sz w:val="20"/>
          <w:szCs w:val="20"/>
        </w:rPr>
        <w:t xml:space="preserve">dy </w:t>
      </w:r>
      <w:r w:rsidR="000F4B9B" w:rsidRPr="0097393F">
        <w:rPr>
          <w:rFonts w:ascii="Cambria" w:hAnsi="Cambria" w:cs="Cambria"/>
          <w:sz w:val="20"/>
          <w:szCs w:val="20"/>
        </w:rPr>
        <w:t>č</w:t>
      </w:r>
      <w:r w:rsidR="000F4B9B" w:rsidRPr="0097393F">
        <w:rPr>
          <w:sz w:val="20"/>
          <w:szCs w:val="20"/>
        </w:rPr>
        <w:t xml:space="preserve">.217/2016 Sb. ze dne 15. </w:t>
      </w:r>
      <w:r w:rsidR="000F4B9B" w:rsidRPr="0097393F">
        <w:rPr>
          <w:rFonts w:ascii="Cambria" w:hAnsi="Cambria" w:cs="Cambria"/>
          <w:sz w:val="20"/>
          <w:szCs w:val="20"/>
        </w:rPr>
        <w:t>č</w:t>
      </w:r>
      <w:r w:rsidR="000F4B9B" w:rsidRPr="0097393F">
        <w:rPr>
          <w:sz w:val="20"/>
          <w:szCs w:val="20"/>
        </w:rPr>
        <w:t>ervna 2016, kterým se m</w:t>
      </w:r>
      <w:r w:rsidR="000F4B9B" w:rsidRPr="0097393F">
        <w:rPr>
          <w:rFonts w:ascii="Cambria" w:hAnsi="Cambria" w:cs="Cambria"/>
          <w:sz w:val="20"/>
          <w:szCs w:val="20"/>
        </w:rPr>
        <w:t>ě</w:t>
      </w:r>
      <w:r w:rsidR="000F4B9B" w:rsidRPr="0097393F">
        <w:rPr>
          <w:sz w:val="20"/>
          <w:szCs w:val="20"/>
        </w:rPr>
        <w:t>n</w:t>
      </w:r>
      <w:r w:rsidR="000F4B9B" w:rsidRPr="0097393F">
        <w:rPr>
          <w:rFonts w:cs="France"/>
          <w:sz w:val="20"/>
          <w:szCs w:val="20"/>
        </w:rPr>
        <w:t>í</w:t>
      </w:r>
      <w:r w:rsidR="000F4B9B" w:rsidRPr="0097393F">
        <w:rPr>
          <w:sz w:val="20"/>
          <w:szCs w:val="20"/>
        </w:rPr>
        <w:t xml:space="preserve"> na</w:t>
      </w:r>
      <w:r w:rsidR="000F4B9B" w:rsidRPr="0097393F">
        <w:rPr>
          <w:rFonts w:ascii="Cambria" w:hAnsi="Cambria" w:cs="Cambria"/>
          <w:sz w:val="20"/>
          <w:szCs w:val="20"/>
        </w:rPr>
        <w:t>ř</w:t>
      </w:r>
      <w:r w:rsidR="000F4B9B" w:rsidRPr="0097393F">
        <w:rPr>
          <w:rFonts w:cs="France"/>
          <w:sz w:val="20"/>
          <w:szCs w:val="20"/>
        </w:rPr>
        <w:t>í</w:t>
      </w:r>
      <w:r w:rsidR="000F4B9B" w:rsidRPr="0097393F">
        <w:rPr>
          <w:sz w:val="20"/>
          <w:szCs w:val="20"/>
        </w:rPr>
        <w:t>zen</w:t>
      </w:r>
      <w:r w:rsidR="000F4B9B" w:rsidRPr="0097393F">
        <w:rPr>
          <w:rFonts w:cs="France"/>
          <w:sz w:val="20"/>
          <w:szCs w:val="20"/>
        </w:rPr>
        <w:t>í</w:t>
      </w:r>
      <w:r w:rsidR="000F4B9B" w:rsidRPr="0097393F">
        <w:rPr>
          <w:sz w:val="20"/>
          <w:szCs w:val="20"/>
        </w:rPr>
        <w:t xml:space="preserve"> vl</w:t>
      </w:r>
      <w:r w:rsidR="000F4B9B" w:rsidRPr="0097393F">
        <w:rPr>
          <w:rFonts w:cs="France"/>
          <w:sz w:val="20"/>
          <w:szCs w:val="20"/>
        </w:rPr>
        <w:t>á</w:t>
      </w:r>
      <w:r w:rsidR="000F4B9B" w:rsidRPr="0097393F">
        <w:rPr>
          <w:sz w:val="20"/>
          <w:szCs w:val="20"/>
        </w:rPr>
        <w:t xml:space="preserve">dy </w:t>
      </w:r>
      <w:r w:rsidR="000F4B9B" w:rsidRPr="0097393F">
        <w:rPr>
          <w:rFonts w:ascii="Cambria" w:hAnsi="Cambria" w:cs="Cambria"/>
          <w:sz w:val="20"/>
          <w:szCs w:val="20"/>
        </w:rPr>
        <w:t>č</w:t>
      </w:r>
      <w:r w:rsidR="000F4B9B" w:rsidRPr="0097393F">
        <w:rPr>
          <w:sz w:val="20"/>
          <w:szCs w:val="20"/>
        </w:rPr>
        <w:t>.272/2011 Sb.</w:t>
      </w:r>
      <w:r w:rsidR="000F4B9B" w:rsidRPr="0097393F">
        <w:rPr>
          <w:rStyle w:val="clatext1"/>
          <w:rFonts w:ascii="France" w:hAnsi="France"/>
          <w:color w:val="auto"/>
          <w:sz w:val="20"/>
          <w:szCs w:val="20"/>
        </w:rPr>
        <w:t>, o ochran</w:t>
      </w:r>
      <w:r w:rsidR="000F4B9B" w:rsidRPr="0097393F">
        <w:rPr>
          <w:rStyle w:val="clatext1"/>
          <w:rFonts w:ascii="Cambria" w:hAnsi="Cambria" w:cs="Cambria"/>
          <w:color w:val="auto"/>
          <w:sz w:val="20"/>
          <w:szCs w:val="20"/>
        </w:rPr>
        <w:t>ě</w:t>
      </w:r>
      <w:r w:rsidR="000F4B9B" w:rsidRPr="0097393F">
        <w:rPr>
          <w:rStyle w:val="clatext1"/>
          <w:rFonts w:ascii="France" w:hAnsi="France"/>
          <w:color w:val="auto"/>
          <w:sz w:val="20"/>
          <w:szCs w:val="20"/>
        </w:rPr>
        <w:t xml:space="preserve"> zdraví p</w:t>
      </w:r>
      <w:r w:rsidR="000F4B9B" w:rsidRPr="0097393F">
        <w:rPr>
          <w:rStyle w:val="clatext1"/>
          <w:rFonts w:ascii="Cambria" w:hAnsi="Cambria" w:cs="Cambria"/>
          <w:color w:val="auto"/>
          <w:sz w:val="20"/>
          <w:szCs w:val="20"/>
        </w:rPr>
        <w:t>ř</w:t>
      </w:r>
      <w:r w:rsidR="000F4B9B" w:rsidRPr="0097393F">
        <w:rPr>
          <w:rStyle w:val="clatext1"/>
          <w:rFonts w:ascii="France" w:hAnsi="France"/>
          <w:color w:val="auto"/>
          <w:sz w:val="20"/>
          <w:szCs w:val="20"/>
        </w:rPr>
        <w:t>ed nep</w:t>
      </w:r>
      <w:r w:rsidR="000F4B9B" w:rsidRPr="0097393F">
        <w:rPr>
          <w:rStyle w:val="clatext1"/>
          <w:rFonts w:ascii="Cambria" w:hAnsi="Cambria" w:cs="Cambria"/>
          <w:color w:val="auto"/>
          <w:sz w:val="20"/>
          <w:szCs w:val="20"/>
        </w:rPr>
        <w:t>ř</w:t>
      </w:r>
      <w:r w:rsidR="000F4B9B" w:rsidRPr="0097393F">
        <w:rPr>
          <w:rStyle w:val="clatext1"/>
          <w:rFonts w:ascii="France" w:hAnsi="France"/>
          <w:color w:val="auto"/>
          <w:sz w:val="20"/>
          <w:szCs w:val="20"/>
        </w:rPr>
        <w:t>íznivými ú</w:t>
      </w:r>
      <w:r w:rsidR="000F4B9B" w:rsidRPr="0097393F">
        <w:rPr>
          <w:rStyle w:val="clatext1"/>
          <w:rFonts w:ascii="Cambria" w:hAnsi="Cambria" w:cs="Cambria"/>
          <w:color w:val="auto"/>
          <w:sz w:val="20"/>
          <w:szCs w:val="20"/>
        </w:rPr>
        <w:t>č</w:t>
      </w:r>
      <w:r w:rsidR="000F4B9B" w:rsidRPr="0097393F">
        <w:rPr>
          <w:rStyle w:val="clatext1"/>
          <w:rFonts w:ascii="France" w:hAnsi="France"/>
          <w:color w:val="auto"/>
          <w:sz w:val="20"/>
          <w:szCs w:val="20"/>
        </w:rPr>
        <w:t>inky hluku a vibrací, v platném zn</w:t>
      </w:r>
      <w:r w:rsidR="000F4B9B" w:rsidRPr="0097393F">
        <w:rPr>
          <w:rStyle w:val="clatext1"/>
          <w:rFonts w:ascii="France" w:hAnsi="France" w:cs="Cambria"/>
          <w:color w:val="auto"/>
          <w:sz w:val="20"/>
          <w:szCs w:val="20"/>
        </w:rPr>
        <w:t>ě</w:t>
      </w:r>
      <w:r w:rsidR="000F4B9B" w:rsidRPr="0097393F">
        <w:rPr>
          <w:rStyle w:val="clatext1"/>
          <w:rFonts w:ascii="France" w:hAnsi="France"/>
          <w:color w:val="auto"/>
          <w:sz w:val="20"/>
          <w:szCs w:val="20"/>
        </w:rPr>
        <w:t>ní</w:t>
      </w:r>
      <w:r w:rsidR="003467DC" w:rsidRPr="0097393F">
        <w:rPr>
          <w:sz w:val="20"/>
          <w:szCs w:val="20"/>
        </w:rPr>
        <w:t xml:space="preserve">. </w:t>
      </w:r>
    </w:p>
    <w:p w:rsidR="00A620B9" w:rsidRPr="000F4B9B" w:rsidRDefault="00A620B9" w:rsidP="008A065F">
      <w:pPr>
        <w:pStyle w:val="StylFrance11bZarovnatdoblokuPrvndek2cmPed"/>
        <w:ind w:left="142" w:right="0" w:firstLine="0"/>
        <w:rPr>
          <w:color w:val="000000" w:themeColor="text1"/>
          <w:szCs w:val="22"/>
        </w:rPr>
      </w:pPr>
      <w:r w:rsidRPr="0097393F">
        <w:rPr>
          <w:color w:val="000000" w:themeColor="text1"/>
          <w:sz w:val="20"/>
          <w:szCs w:val="20"/>
        </w:rPr>
        <w:t>Staveništ</w:t>
      </w:r>
      <w:r w:rsidRPr="0097393F">
        <w:rPr>
          <w:rFonts w:ascii="Cambria" w:hAnsi="Cambria" w:cs="Cambria"/>
          <w:color w:val="000000" w:themeColor="text1"/>
          <w:sz w:val="20"/>
          <w:szCs w:val="20"/>
        </w:rPr>
        <w:t>ě</w:t>
      </w:r>
      <w:r w:rsidRPr="0097393F">
        <w:rPr>
          <w:color w:val="000000" w:themeColor="text1"/>
          <w:sz w:val="20"/>
          <w:szCs w:val="20"/>
        </w:rPr>
        <w:t xml:space="preserve"> nezasahuje do </w:t>
      </w:r>
      <w:r w:rsidRPr="0097393F">
        <w:rPr>
          <w:rFonts w:cs="France"/>
          <w:color w:val="000000" w:themeColor="text1"/>
          <w:sz w:val="20"/>
          <w:szCs w:val="20"/>
        </w:rPr>
        <w:t>žá</w:t>
      </w:r>
      <w:r w:rsidRPr="0097393F">
        <w:rPr>
          <w:color w:val="000000" w:themeColor="text1"/>
          <w:sz w:val="20"/>
          <w:szCs w:val="20"/>
        </w:rPr>
        <w:t>dn</w:t>
      </w:r>
      <w:r w:rsidRPr="0097393F">
        <w:rPr>
          <w:rFonts w:cs="France"/>
          <w:color w:val="000000" w:themeColor="text1"/>
          <w:sz w:val="20"/>
          <w:szCs w:val="20"/>
        </w:rPr>
        <w:t>é</w:t>
      </w:r>
      <w:r w:rsidRPr="0097393F">
        <w:rPr>
          <w:color w:val="000000" w:themeColor="text1"/>
          <w:sz w:val="20"/>
          <w:szCs w:val="20"/>
        </w:rPr>
        <w:t>ho ochrann</w:t>
      </w:r>
      <w:r w:rsidRPr="0097393F">
        <w:rPr>
          <w:rFonts w:cs="France"/>
          <w:color w:val="000000" w:themeColor="text1"/>
          <w:sz w:val="20"/>
          <w:szCs w:val="20"/>
        </w:rPr>
        <w:t>é</w:t>
      </w:r>
      <w:r w:rsidRPr="0097393F">
        <w:rPr>
          <w:color w:val="000000" w:themeColor="text1"/>
          <w:sz w:val="20"/>
          <w:szCs w:val="20"/>
        </w:rPr>
        <w:t>ho p</w:t>
      </w:r>
      <w:r w:rsidRPr="0097393F">
        <w:rPr>
          <w:rFonts w:cs="France"/>
          <w:color w:val="000000" w:themeColor="text1"/>
          <w:sz w:val="20"/>
          <w:szCs w:val="20"/>
        </w:rPr>
        <w:t>á</w:t>
      </w:r>
      <w:r w:rsidRPr="0097393F">
        <w:rPr>
          <w:color w:val="000000" w:themeColor="text1"/>
          <w:sz w:val="20"/>
          <w:szCs w:val="20"/>
        </w:rPr>
        <w:t xml:space="preserve">sma. </w:t>
      </w:r>
    </w:p>
    <w:p w:rsidR="009B7DE3" w:rsidRPr="00723B71" w:rsidRDefault="009B7DE3" w:rsidP="00723B71">
      <w:pPr>
        <w:rPr>
          <w:sz w:val="16"/>
          <w:szCs w:val="16"/>
        </w:rPr>
      </w:pPr>
    </w:p>
    <w:p w:rsidR="00A620B9" w:rsidRPr="00416578" w:rsidRDefault="00A620B9" w:rsidP="008A065F">
      <w:pPr>
        <w:pStyle w:val="StylNadpis112bTunVlevo2cm"/>
        <w:ind w:left="142"/>
        <w:rPr>
          <w:caps/>
        </w:rPr>
      </w:pPr>
      <w:r w:rsidRPr="00416578">
        <w:rPr>
          <w:caps/>
        </w:rPr>
        <w:t>DODRŽENÍ OBECNÝCH POŽADAVK</w:t>
      </w:r>
      <w:r w:rsidRPr="00416578">
        <w:rPr>
          <w:rFonts w:ascii="Cambria" w:hAnsi="Cambria" w:cs="Cambria"/>
          <w:caps/>
        </w:rPr>
        <w:t>Ů</w:t>
      </w:r>
      <w:r w:rsidRPr="00416578">
        <w:rPr>
          <w:rFonts w:cs="France CE"/>
          <w:caps/>
        </w:rPr>
        <w:t xml:space="preserve"> NA VÝSTAVBU</w:t>
      </w:r>
    </w:p>
    <w:p w:rsidR="00A620B9" w:rsidRPr="007B1A3D" w:rsidRDefault="00A620B9" w:rsidP="00AF540A">
      <w:pPr>
        <w:pStyle w:val="StylFrance11bZarovnatdoblokuPrvndek2cmPed"/>
        <w:ind w:left="142" w:right="0" w:firstLine="0"/>
        <w:rPr>
          <w:sz w:val="20"/>
          <w:szCs w:val="20"/>
        </w:rPr>
      </w:pPr>
      <w:r w:rsidRPr="007B1A3D">
        <w:rPr>
          <w:sz w:val="20"/>
          <w:szCs w:val="20"/>
        </w:rPr>
        <w:t xml:space="preserve">Projektová dokumentace je zpracována v souladu s vyhláškou </w:t>
      </w:r>
      <w:r w:rsidRPr="007B1A3D">
        <w:rPr>
          <w:rFonts w:cs="Cambria"/>
          <w:sz w:val="20"/>
          <w:szCs w:val="20"/>
        </w:rPr>
        <w:t>č</w:t>
      </w:r>
      <w:r w:rsidRPr="007B1A3D">
        <w:rPr>
          <w:rFonts w:cs="France CE"/>
          <w:sz w:val="20"/>
          <w:szCs w:val="20"/>
        </w:rPr>
        <w:t>. 268/20</w:t>
      </w:r>
      <w:r w:rsidRPr="007B1A3D">
        <w:rPr>
          <w:sz w:val="20"/>
          <w:szCs w:val="20"/>
        </w:rPr>
        <w:t xml:space="preserve">09 Sb. MPMR o obecných technických požadavcích na výstavbu a stavebního zákona </w:t>
      </w:r>
      <w:r w:rsidRPr="007B1A3D">
        <w:rPr>
          <w:rFonts w:cs="Cambria"/>
          <w:sz w:val="20"/>
          <w:szCs w:val="20"/>
        </w:rPr>
        <w:t>č</w:t>
      </w:r>
      <w:r w:rsidRPr="007B1A3D">
        <w:rPr>
          <w:rFonts w:cs="France CE"/>
          <w:sz w:val="20"/>
          <w:szCs w:val="20"/>
        </w:rPr>
        <w:t xml:space="preserve">.183/2006 Sb. a v souladu s vyhláškou </w:t>
      </w:r>
      <w:r w:rsidRPr="007B1A3D">
        <w:rPr>
          <w:rFonts w:cs="Cambria"/>
          <w:sz w:val="20"/>
          <w:szCs w:val="20"/>
        </w:rPr>
        <w:t>č</w:t>
      </w:r>
      <w:r w:rsidRPr="007B1A3D">
        <w:rPr>
          <w:rFonts w:cs="France CE"/>
          <w:sz w:val="20"/>
          <w:szCs w:val="20"/>
        </w:rPr>
        <w:t>. 62/2013 Sb. o dokumentaci staveb.</w:t>
      </w:r>
    </w:p>
    <w:p w:rsidR="00A620B9" w:rsidRDefault="00A620B9" w:rsidP="008A065F">
      <w:pPr>
        <w:pStyle w:val="StylFrance11bZarovnatdoblokuPrvndek2cmPed"/>
        <w:ind w:left="142" w:right="0" w:firstLine="0"/>
        <w:rPr>
          <w:rFonts w:cs="France CE"/>
          <w:sz w:val="20"/>
          <w:szCs w:val="20"/>
        </w:rPr>
      </w:pPr>
      <w:r w:rsidRPr="007B1A3D">
        <w:rPr>
          <w:sz w:val="20"/>
          <w:szCs w:val="20"/>
        </w:rPr>
        <w:t>V p</w:t>
      </w:r>
      <w:r w:rsidRPr="007B1A3D">
        <w:rPr>
          <w:rFonts w:cs="Cambria"/>
          <w:sz w:val="20"/>
          <w:szCs w:val="20"/>
        </w:rPr>
        <w:t>ř</w:t>
      </w:r>
      <w:r w:rsidRPr="007B1A3D">
        <w:rPr>
          <w:rFonts w:cs="France CE"/>
          <w:sz w:val="20"/>
          <w:szCs w:val="20"/>
        </w:rPr>
        <w:t>ípad</w:t>
      </w:r>
      <w:r w:rsidRPr="007B1A3D">
        <w:rPr>
          <w:rFonts w:cs="Cambria"/>
          <w:sz w:val="20"/>
          <w:szCs w:val="20"/>
        </w:rPr>
        <w:t>ě</w:t>
      </w:r>
      <w:r w:rsidRPr="007B1A3D">
        <w:rPr>
          <w:rFonts w:cs="France CE"/>
          <w:sz w:val="20"/>
          <w:szCs w:val="20"/>
        </w:rPr>
        <w:t xml:space="preserve"> jiných skute</w:t>
      </w:r>
      <w:r w:rsidRPr="007B1A3D">
        <w:rPr>
          <w:rFonts w:cs="Cambria"/>
          <w:sz w:val="20"/>
          <w:szCs w:val="20"/>
        </w:rPr>
        <w:t>č</w:t>
      </w:r>
      <w:r w:rsidRPr="007B1A3D">
        <w:rPr>
          <w:rFonts w:cs="France CE"/>
          <w:sz w:val="20"/>
          <w:szCs w:val="20"/>
        </w:rPr>
        <w:t>ností, než jsou p</w:t>
      </w:r>
      <w:r w:rsidRPr="007B1A3D">
        <w:rPr>
          <w:rFonts w:cs="Cambria"/>
          <w:sz w:val="20"/>
          <w:szCs w:val="20"/>
        </w:rPr>
        <w:t>ř</w:t>
      </w:r>
      <w:r w:rsidRPr="007B1A3D">
        <w:rPr>
          <w:rFonts w:cs="France CE"/>
          <w:sz w:val="20"/>
          <w:szCs w:val="20"/>
        </w:rPr>
        <w:t xml:space="preserve">edpoklady </w:t>
      </w:r>
      <w:r w:rsidRPr="007B1A3D">
        <w:rPr>
          <w:rFonts w:cs="Cambria"/>
          <w:sz w:val="20"/>
          <w:szCs w:val="20"/>
        </w:rPr>
        <w:t>ř</w:t>
      </w:r>
      <w:r w:rsidRPr="007B1A3D">
        <w:rPr>
          <w:rFonts w:cs="France CE"/>
          <w:sz w:val="20"/>
          <w:szCs w:val="20"/>
        </w:rPr>
        <w:t>ešení, p</w:t>
      </w:r>
      <w:r w:rsidRPr="007B1A3D">
        <w:rPr>
          <w:rFonts w:cs="Cambria"/>
          <w:sz w:val="20"/>
          <w:szCs w:val="20"/>
        </w:rPr>
        <w:t>ř</w:t>
      </w:r>
      <w:r w:rsidRPr="007B1A3D">
        <w:rPr>
          <w:rFonts w:cs="France CE"/>
          <w:sz w:val="20"/>
          <w:szCs w:val="20"/>
        </w:rPr>
        <w:t>izvat zpracovatele projektu ke konzulta</w:t>
      </w:r>
      <w:r w:rsidRPr="007B1A3D">
        <w:rPr>
          <w:sz w:val="20"/>
          <w:szCs w:val="20"/>
        </w:rPr>
        <w:t xml:space="preserve">ci jiných </w:t>
      </w:r>
      <w:r w:rsidRPr="007B1A3D">
        <w:rPr>
          <w:rFonts w:cs="Cambria"/>
          <w:sz w:val="20"/>
          <w:szCs w:val="20"/>
        </w:rPr>
        <w:t>ř</w:t>
      </w:r>
      <w:r w:rsidRPr="007B1A3D">
        <w:rPr>
          <w:rFonts w:cs="France CE"/>
          <w:sz w:val="20"/>
          <w:szCs w:val="20"/>
        </w:rPr>
        <w:t xml:space="preserve">ešení. </w:t>
      </w:r>
    </w:p>
    <w:p w:rsidR="00916E52" w:rsidRPr="00723B71" w:rsidRDefault="00916E52" w:rsidP="00723B71">
      <w:pPr>
        <w:rPr>
          <w:sz w:val="16"/>
          <w:szCs w:val="16"/>
        </w:rPr>
      </w:pPr>
    </w:p>
    <w:p w:rsidR="00916E52" w:rsidRDefault="00916E52" w:rsidP="00916E52">
      <w:pPr>
        <w:pStyle w:val="StylNadpis112bTunVlevo2cm"/>
        <w:ind w:left="142"/>
        <w:rPr>
          <w:caps/>
        </w:rPr>
      </w:pPr>
      <w:r w:rsidRPr="00916E52">
        <w:rPr>
          <w:caps/>
        </w:rPr>
        <w:t>SPECIFIKACE RIZIK A MOŽNÝCH P</w:t>
      </w:r>
      <w:r w:rsidRPr="00916E52">
        <w:rPr>
          <w:rFonts w:ascii="Cambria" w:hAnsi="Cambria" w:cs="Cambria"/>
          <w:caps/>
        </w:rPr>
        <w:t>Ř</w:t>
      </w:r>
      <w:r w:rsidRPr="00916E52">
        <w:rPr>
          <w:rFonts w:cs="France"/>
          <w:caps/>
        </w:rPr>
        <w:t>Í</w:t>
      </w:r>
      <w:r w:rsidRPr="00916E52">
        <w:rPr>
          <w:rFonts w:ascii="Cambria" w:hAnsi="Cambria" w:cs="Cambria"/>
          <w:caps/>
        </w:rPr>
        <w:t>Č</w:t>
      </w:r>
      <w:r w:rsidRPr="00916E52">
        <w:rPr>
          <w:caps/>
        </w:rPr>
        <w:t>IN NAV</w:t>
      </w:r>
      <w:r w:rsidRPr="00916E52">
        <w:rPr>
          <w:rFonts w:cs="France"/>
          <w:caps/>
        </w:rPr>
        <w:t>ÝŠ</w:t>
      </w:r>
      <w:r w:rsidRPr="00916E52">
        <w:rPr>
          <w:caps/>
        </w:rPr>
        <w:t>EN</w:t>
      </w:r>
      <w:r w:rsidRPr="00916E52">
        <w:rPr>
          <w:rFonts w:cs="France"/>
          <w:caps/>
        </w:rPr>
        <w:t>Í</w:t>
      </w:r>
      <w:r w:rsidRPr="00916E52">
        <w:rPr>
          <w:caps/>
        </w:rPr>
        <w:t xml:space="preserve"> ROZSAHU PRAC</w:t>
      </w:r>
      <w:r w:rsidRPr="00916E52">
        <w:rPr>
          <w:rFonts w:cs="France"/>
          <w:caps/>
        </w:rPr>
        <w:t>Í</w:t>
      </w:r>
      <w:r w:rsidRPr="00916E52">
        <w:rPr>
          <w:caps/>
        </w:rPr>
        <w:t xml:space="preserve"> P</w:t>
      </w:r>
      <w:r w:rsidRPr="00916E52">
        <w:rPr>
          <w:rFonts w:ascii="Cambria" w:hAnsi="Cambria" w:cs="Cambria"/>
          <w:caps/>
        </w:rPr>
        <w:t>Ř</w:t>
      </w:r>
      <w:r w:rsidRPr="00916E52">
        <w:rPr>
          <w:caps/>
        </w:rPr>
        <w:t>I</w:t>
      </w:r>
      <w:r w:rsidR="001C53EA">
        <w:rPr>
          <w:caps/>
        </w:rPr>
        <w:t xml:space="preserve"> </w:t>
      </w:r>
      <w:r w:rsidRPr="00916E52">
        <w:rPr>
          <w:caps/>
        </w:rPr>
        <w:t>REALIZACI STAVBY</w:t>
      </w:r>
    </w:p>
    <w:p w:rsidR="001C53EA" w:rsidRPr="001C53EA" w:rsidRDefault="001C53EA" w:rsidP="001C53EA">
      <w:pPr>
        <w:rPr>
          <w:sz w:val="16"/>
          <w:szCs w:val="16"/>
        </w:rPr>
      </w:pPr>
    </w:p>
    <w:p w:rsidR="00A41DCB" w:rsidRPr="00A41DCB" w:rsidRDefault="00A41DCB" w:rsidP="00916E52">
      <w:pPr>
        <w:pStyle w:val="StylFrance11bZarovnatdoblokuPrvndek2cmPed"/>
        <w:ind w:left="142" w:right="0" w:firstLine="0"/>
        <w:rPr>
          <w:sz w:val="20"/>
          <w:szCs w:val="20"/>
        </w:rPr>
      </w:pPr>
      <w:r>
        <w:rPr>
          <w:sz w:val="20"/>
          <w:szCs w:val="20"/>
        </w:rPr>
        <w:t>MOŽNÉ P</w:t>
      </w:r>
      <w:r w:rsidRPr="00A41DCB">
        <w:rPr>
          <w:rFonts w:ascii="Cambria" w:hAnsi="Cambria" w:cs="Cambria"/>
          <w:sz w:val="20"/>
          <w:szCs w:val="20"/>
        </w:rPr>
        <w:t>Ř</w:t>
      </w:r>
      <w:r w:rsidRPr="00A41DCB">
        <w:rPr>
          <w:sz w:val="20"/>
          <w:szCs w:val="20"/>
        </w:rPr>
        <w:t>EDPOKL</w:t>
      </w:r>
      <w:r w:rsidRPr="00A41DCB">
        <w:rPr>
          <w:rFonts w:cs="France"/>
          <w:sz w:val="20"/>
          <w:szCs w:val="20"/>
        </w:rPr>
        <w:t>Á</w:t>
      </w:r>
      <w:r w:rsidRPr="00A41DCB">
        <w:rPr>
          <w:sz w:val="20"/>
          <w:szCs w:val="20"/>
        </w:rPr>
        <w:t>DAN</w:t>
      </w:r>
      <w:r w:rsidRPr="00A41DCB">
        <w:rPr>
          <w:rFonts w:cs="France"/>
          <w:sz w:val="20"/>
          <w:szCs w:val="20"/>
        </w:rPr>
        <w:t>É</w:t>
      </w:r>
      <w:r w:rsidRPr="00A41DCB">
        <w:rPr>
          <w:sz w:val="20"/>
          <w:szCs w:val="20"/>
        </w:rPr>
        <w:t xml:space="preserve"> V</w:t>
      </w:r>
      <w:r w:rsidRPr="00A41DCB">
        <w:rPr>
          <w:rFonts w:cs="France"/>
          <w:sz w:val="20"/>
          <w:szCs w:val="20"/>
        </w:rPr>
        <w:t>Í</w:t>
      </w:r>
      <w:r w:rsidRPr="00A41DCB">
        <w:rPr>
          <w:sz w:val="20"/>
          <w:szCs w:val="20"/>
        </w:rPr>
        <w:t>CE NÁKLADY B</w:t>
      </w:r>
      <w:r w:rsidRPr="00A41DCB">
        <w:rPr>
          <w:rFonts w:ascii="Cambria" w:hAnsi="Cambria" w:cs="Cambria"/>
          <w:sz w:val="20"/>
          <w:szCs w:val="20"/>
        </w:rPr>
        <w:t>Ě</w:t>
      </w:r>
      <w:r w:rsidRPr="00A41DCB">
        <w:rPr>
          <w:sz w:val="20"/>
          <w:szCs w:val="20"/>
        </w:rPr>
        <w:t>HEM REALIZACE STAVBY</w:t>
      </w:r>
      <w:r w:rsidR="001E76F0">
        <w:rPr>
          <w:sz w:val="20"/>
          <w:szCs w:val="20"/>
        </w:rPr>
        <w:t>:</w:t>
      </w:r>
    </w:p>
    <w:p w:rsidR="00A41DCB" w:rsidRPr="00723B71" w:rsidRDefault="00A41DCB" w:rsidP="00723B71">
      <w:pPr>
        <w:rPr>
          <w:sz w:val="16"/>
          <w:szCs w:val="16"/>
        </w:rPr>
      </w:pPr>
    </w:p>
    <w:p w:rsidR="004C1360" w:rsidRDefault="001E76F0" w:rsidP="004C1360">
      <w:pPr>
        <w:pStyle w:val="StylFrance11bZarovnatdoblokuPrvndek2cmPed"/>
        <w:ind w:left="142" w:right="0" w:firstLine="0"/>
        <w:rPr>
          <w:sz w:val="20"/>
          <w:szCs w:val="20"/>
          <w:u w:val="single"/>
        </w:rPr>
      </w:pPr>
      <w:r w:rsidRPr="001E76F0">
        <w:rPr>
          <w:sz w:val="20"/>
          <w:szCs w:val="20"/>
          <w:u w:val="single"/>
        </w:rPr>
        <w:t>OPRAVA KROVU</w:t>
      </w:r>
    </w:p>
    <w:p w:rsidR="00916E52" w:rsidRPr="007604F9" w:rsidRDefault="004C1360" w:rsidP="004C1360">
      <w:pPr>
        <w:pStyle w:val="StylFrance11bZarovnatdoblokuPrvndek2cmPed"/>
        <w:ind w:left="142" w:right="0" w:firstLine="0"/>
        <w:rPr>
          <w:sz w:val="20"/>
          <w:szCs w:val="20"/>
        </w:rPr>
      </w:pPr>
      <w:r w:rsidRPr="005A6334">
        <w:rPr>
          <w:sz w:val="20"/>
          <w:szCs w:val="20"/>
        </w:rPr>
        <w:t>Z d</w:t>
      </w:r>
      <w:r w:rsidRPr="005A6334">
        <w:rPr>
          <w:rFonts w:ascii="Cambria" w:hAnsi="Cambria" w:cs="Cambria"/>
          <w:sz w:val="20"/>
          <w:szCs w:val="20"/>
        </w:rPr>
        <w:t>ů</w:t>
      </w:r>
      <w:r w:rsidRPr="005A6334">
        <w:rPr>
          <w:sz w:val="20"/>
          <w:szCs w:val="20"/>
        </w:rPr>
        <w:t>vodu nep</w:t>
      </w:r>
      <w:r w:rsidRPr="005A6334">
        <w:rPr>
          <w:rFonts w:ascii="Cambria" w:hAnsi="Cambria" w:cs="Cambria"/>
          <w:sz w:val="20"/>
          <w:szCs w:val="20"/>
        </w:rPr>
        <w:t>ř</w:t>
      </w:r>
      <w:r w:rsidRPr="005A6334">
        <w:rPr>
          <w:sz w:val="20"/>
          <w:szCs w:val="20"/>
        </w:rPr>
        <w:t xml:space="preserve">ístupnosti do všech </w:t>
      </w:r>
      <w:r w:rsidR="001A1898" w:rsidRPr="005A6334">
        <w:rPr>
          <w:sz w:val="20"/>
          <w:szCs w:val="20"/>
        </w:rPr>
        <w:t>st</w:t>
      </w:r>
      <w:r w:rsidR="001A1898" w:rsidRPr="005A6334">
        <w:rPr>
          <w:rFonts w:ascii="Cambria" w:hAnsi="Cambria" w:cs="Cambria"/>
          <w:sz w:val="20"/>
          <w:szCs w:val="20"/>
        </w:rPr>
        <w:t>ř</w:t>
      </w:r>
      <w:r w:rsidR="001A1898" w:rsidRPr="005A6334">
        <w:rPr>
          <w:sz w:val="20"/>
          <w:szCs w:val="20"/>
        </w:rPr>
        <w:t>e</w:t>
      </w:r>
      <w:r w:rsidR="001A1898" w:rsidRPr="005A6334">
        <w:rPr>
          <w:rFonts w:cs="France"/>
          <w:sz w:val="20"/>
          <w:szCs w:val="20"/>
        </w:rPr>
        <w:t>š</w:t>
      </w:r>
      <w:r w:rsidR="001A1898" w:rsidRPr="005A6334">
        <w:rPr>
          <w:sz w:val="20"/>
          <w:szCs w:val="20"/>
        </w:rPr>
        <w:t>n</w:t>
      </w:r>
      <w:r w:rsidR="001A1898" w:rsidRPr="005A6334">
        <w:rPr>
          <w:rFonts w:cs="France"/>
          <w:sz w:val="20"/>
          <w:szCs w:val="20"/>
        </w:rPr>
        <w:t>í</w:t>
      </w:r>
      <w:r w:rsidR="001A1898" w:rsidRPr="005A6334">
        <w:rPr>
          <w:sz w:val="20"/>
          <w:szCs w:val="20"/>
        </w:rPr>
        <w:t xml:space="preserve">ch </w:t>
      </w:r>
      <w:r w:rsidRPr="005A6334">
        <w:rPr>
          <w:sz w:val="20"/>
          <w:szCs w:val="20"/>
        </w:rPr>
        <w:t>konstrukcí lze p</w:t>
      </w:r>
      <w:r w:rsidRPr="005A6334">
        <w:rPr>
          <w:rFonts w:ascii="Cambria" w:hAnsi="Cambria" w:cs="Cambria"/>
          <w:sz w:val="20"/>
          <w:szCs w:val="20"/>
        </w:rPr>
        <w:t>ř</w:t>
      </w:r>
      <w:r w:rsidRPr="005A6334">
        <w:rPr>
          <w:sz w:val="20"/>
          <w:szCs w:val="20"/>
        </w:rPr>
        <w:t xml:space="preserve">edpokládat </w:t>
      </w:r>
      <w:r w:rsidR="00405F2B" w:rsidRPr="005A6334">
        <w:rPr>
          <w:sz w:val="20"/>
          <w:szCs w:val="20"/>
        </w:rPr>
        <w:t xml:space="preserve">výskyt </w:t>
      </w:r>
      <w:r w:rsidRPr="005A6334">
        <w:rPr>
          <w:sz w:val="20"/>
          <w:szCs w:val="20"/>
        </w:rPr>
        <w:t>další</w:t>
      </w:r>
      <w:r w:rsidR="00D21837">
        <w:rPr>
          <w:sz w:val="20"/>
          <w:szCs w:val="20"/>
        </w:rPr>
        <w:t>ch</w:t>
      </w:r>
      <w:r w:rsidRPr="005A6334">
        <w:rPr>
          <w:sz w:val="20"/>
          <w:szCs w:val="20"/>
        </w:rPr>
        <w:t xml:space="preserve"> poškozen</w:t>
      </w:r>
      <w:r w:rsidR="00D21837">
        <w:rPr>
          <w:sz w:val="20"/>
          <w:szCs w:val="20"/>
        </w:rPr>
        <w:t>ých</w:t>
      </w:r>
      <w:r w:rsidR="001C3F67" w:rsidRPr="005A6334">
        <w:rPr>
          <w:sz w:val="20"/>
          <w:szCs w:val="20"/>
        </w:rPr>
        <w:t xml:space="preserve"> prvk</w:t>
      </w:r>
      <w:r w:rsidR="001C3F67" w:rsidRPr="005A6334">
        <w:rPr>
          <w:rFonts w:ascii="Cambria" w:hAnsi="Cambria" w:cs="Cambria"/>
          <w:sz w:val="20"/>
          <w:szCs w:val="20"/>
        </w:rPr>
        <w:t>ů</w:t>
      </w:r>
      <w:r w:rsidR="00405F2B" w:rsidRPr="005A6334">
        <w:rPr>
          <w:rFonts w:cs="Cambria"/>
          <w:sz w:val="20"/>
          <w:szCs w:val="20"/>
        </w:rPr>
        <w:t xml:space="preserve"> krovu</w:t>
      </w:r>
      <w:r w:rsidRPr="005A6334">
        <w:rPr>
          <w:sz w:val="20"/>
          <w:szCs w:val="20"/>
        </w:rPr>
        <w:t>, a to v míst</w:t>
      </w:r>
      <w:r w:rsidRPr="005A6334">
        <w:rPr>
          <w:rFonts w:ascii="Cambria" w:hAnsi="Cambria" w:cs="Cambria"/>
          <w:sz w:val="20"/>
          <w:szCs w:val="20"/>
        </w:rPr>
        <w:t>ě</w:t>
      </w:r>
      <w:r w:rsidRPr="005A6334">
        <w:rPr>
          <w:sz w:val="20"/>
          <w:szCs w:val="20"/>
        </w:rPr>
        <w:t xml:space="preserve"> n</w:t>
      </w:r>
      <w:r w:rsidRPr="005A6334">
        <w:rPr>
          <w:rFonts w:cs="France"/>
          <w:sz w:val="20"/>
          <w:szCs w:val="20"/>
        </w:rPr>
        <w:t>á</w:t>
      </w:r>
      <w:r w:rsidRPr="005A6334">
        <w:rPr>
          <w:sz w:val="20"/>
          <w:szCs w:val="20"/>
        </w:rPr>
        <w:t>ro</w:t>
      </w:r>
      <w:r w:rsidRPr="005A6334">
        <w:rPr>
          <w:rFonts w:cs="France"/>
          <w:sz w:val="20"/>
          <w:szCs w:val="20"/>
        </w:rPr>
        <w:t>ží</w:t>
      </w:r>
      <w:r w:rsidRPr="005A6334">
        <w:rPr>
          <w:sz w:val="20"/>
          <w:szCs w:val="20"/>
        </w:rPr>
        <w:t>, h</w:t>
      </w:r>
      <w:r w:rsidRPr="005A6334">
        <w:rPr>
          <w:rFonts w:ascii="Cambria" w:hAnsi="Cambria" w:cs="Cambria"/>
          <w:sz w:val="20"/>
          <w:szCs w:val="20"/>
        </w:rPr>
        <w:t>ř</w:t>
      </w:r>
      <w:r w:rsidRPr="005A6334">
        <w:rPr>
          <w:sz w:val="20"/>
          <w:szCs w:val="20"/>
        </w:rPr>
        <w:t>ebene</w:t>
      </w:r>
      <w:r w:rsidR="00405F2B" w:rsidRPr="005A6334">
        <w:rPr>
          <w:sz w:val="20"/>
          <w:szCs w:val="20"/>
        </w:rPr>
        <w:t>, v h</w:t>
      </w:r>
      <w:r w:rsidR="00405F2B" w:rsidRPr="005A6334">
        <w:rPr>
          <w:rFonts w:ascii="Cambria" w:hAnsi="Cambria" w:cs="Cambria"/>
          <w:sz w:val="20"/>
          <w:szCs w:val="20"/>
        </w:rPr>
        <w:t>ř</w:t>
      </w:r>
      <w:r w:rsidR="00405F2B" w:rsidRPr="005A6334">
        <w:rPr>
          <w:sz w:val="20"/>
          <w:szCs w:val="20"/>
        </w:rPr>
        <w:t>ebeni v míst</w:t>
      </w:r>
      <w:r w:rsidR="00405F2B" w:rsidRPr="005A6334">
        <w:rPr>
          <w:rFonts w:ascii="Cambria" w:hAnsi="Cambria" w:cs="Cambria"/>
          <w:sz w:val="20"/>
          <w:szCs w:val="20"/>
        </w:rPr>
        <w:t>ě</w:t>
      </w:r>
      <w:r w:rsidR="00405F2B" w:rsidRPr="005A6334">
        <w:rPr>
          <w:sz w:val="20"/>
          <w:szCs w:val="20"/>
        </w:rPr>
        <w:t xml:space="preserve"> ukotveného</w:t>
      </w:r>
      <w:r w:rsidRPr="005A6334">
        <w:rPr>
          <w:sz w:val="20"/>
          <w:szCs w:val="20"/>
        </w:rPr>
        <w:t xml:space="preserve"> j</w:t>
      </w:r>
      <w:r w:rsidRPr="005A6334">
        <w:rPr>
          <w:rFonts w:cs="France"/>
          <w:sz w:val="20"/>
          <w:szCs w:val="20"/>
        </w:rPr>
        <w:t>í</w:t>
      </w:r>
      <w:r w:rsidRPr="005A6334">
        <w:rPr>
          <w:sz w:val="20"/>
          <w:szCs w:val="20"/>
        </w:rPr>
        <w:t>ma</w:t>
      </w:r>
      <w:r w:rsidRPr="005A6334">
        <w:rPr>
          <w:rFonts w:ascii="Cambria" w:hAnsi="Cambria" w:cs="Cambria"/>
          <w:sz w:val="20"/>
          <w:szCs w:val="20"/>
        </w:rPr>
        <w:t>č</w:t>
      </w:r>
      <w:r w:rsidR="00405F2B" w:rsidRPr="005A6334">
        <w:rPr>
          <w:rFonts w:cs="Cambria"/>
          <w:sz w:val="20"/>
          <w:szCs w:val="20"/>
        </w:rPr>
        <w:t>e</w:t>
      </w:r>
      <w:r w:rsidRPr="005A6334">
        <w:rPr>
          <w:sz w:val="20"/>
          <w:szCs w:val="20"/>
        </w:rPr>
        <w:t xml:space="preserve"> </w:t>
      </w:r>
      <w:r w:rsidR="003C7028" w:rsidRPr="005A6334">
        <w:rPr>
          <w:sz w:val="20"/>
          <w:szCs w:val="20"/>
        </w:rPr>
        <w:t xml:space="preserve">stávajícího </w:t>
      </w:r>
      <w:r w:rsidRPr="005A6334">
        <w:rPr>
          <w:sz w:val="20"/>
          <w:szCs w:val="20"/>
        </w:rPr>
        <w:t xml:space="preserve">hromosvodu, </w:t>
      </w:r>
      <w:r w:rsidRPr="005A6334">
        <w:rPr>
          <w:rFonts w:cs="France"/>
          <w:sz w:val="20"/>
          <w:szCs w:val="20"/>
        </w:rPr>
        <w:t>ú</w:t>
      </w:r>
      <w:r w:rsidRPr="005A6334">
        <w:rPr>
          <w:sz w:val="20"/>
          <w:szCs w:val="20"/>
        </w:rPr>
        <w:t>žlabí, okapu a v míst</w:t>
      </w:r>
      <w:r w:rsidRPr="005A6334">
        <w:rPr>
          <w:rFonts w:ascii="Cambria" w:hAnsi="Cambria" w:cs="Cambria"/>
          <w:sz w:val="20"/>
          <w:szCs w:val="20"/>
        </w:rPr>
        <w:t>ě</w:t>
      </w:r>
      <w:r w:rsidRPr="005A6334">
        <w:rPr>
          <w:sz w:val="20"/>
          <w:szCs w:val="20"/>
        </w:rPr>
        <w:t xml:space="preserve"> narušených spoj</w:t>
      </w:r>
      <w:r w:rsidRPr="005A6334">
        <w:rPr>
          <w:rFonts w:ascii="Cambria" w:hAnsi="Cambria" w:cs="Cambria"/>
          <w:sz w:val="20"/>
          <w:szCs w:val="20"/>
        </w:rPr>
        <w:t>ů</w:t>
      </w:r>
      <w:r w:rsidRPr="005A6334">
        <w:rPr>
          <w:sz w:val="20"/>
          <w:szCs w:val="20"/>
        </w:rPr>
        <w:t xml:space="preserve"> u plechové krytiny.</w:t>
      </w:r>
      <w:r w:rsidR="00125FA7" w:rsidRPr="005A6334">
        <w:rPr>
          <w:sz w:val="20"/>
          <w:szCs w:val="20"/>
        </w:rPr>
        <w:t xml:space="preserve"> Dále lze u t</w:t>
      </w:r>
      <w:r w:rsidR="00125FA7" w:rsidRPr="005A6334">
        <w:rPr>
          <w:rFonts w:ascii="Cambria" w:hAnsi="Cambria" w:cs="Cambria"/>
          <w:sz w:val="20"/>
          <w:szCs w:val="20"/>
        </w:rPr>
        <w:t>ě</w:t>
      </w:r>
      <w:r w:rsidR="00125FA7" w:rsidRPr="005A6334">
        <w:rPr>
          <w:sz w:val="20"/>
          <w:szCs w:val="20"/>
        </w:rPr>
        <w:t>chto nep</w:t>
      </w:r>
      <w:r w:rsidR="00125FA7" w:rsidRPr="005A6334">
        <w:rPr>
          <w:rFonts w:ascii="Cambria" w:hAnsi="Cambria" w:cs="Cambria"/>
          <w:sz w:val="20"/>
          <w:szCs w:val="20"/>
        </w:rPr>
        <w:t>ř</w:t>
      </w:r>
      <w:r w:rsidR="00125FA7" w:rsidRPr="005A6334">
        <w:rPr>
          <w:rFonts w:cs="France"/>
          <w:sz w:val="20"/>
          <w:szCs w:val="20"/>
        </w:rPr>
        <w:t>í</w:t>
      </w:r>
      <w:r w:rsidR="00125FA7" w:rsidRPr="005A6334">
        <w:rPr>
          <w:sz w:val="20"/>
          <w:szCs w:val="20"/>
        </w:rPr>
        <w:t>stupn</w:t>
      </w:r>
      <w:r w:rsidR="00125FA7" w:rsidRPr="005A6334">
        <w:rPr>
          <w:rFonts w:cs="France"/>
          <w:sz w:val="20"/>
          <w:szCs w:val="20"/>
        </w:rPr>
        <w:t>ý</w:t>
      </w:r>
      <w:r w:rsidR="00125FA7" w:rsidRPr="005A6334">
        <w:rPr>
          <w:sz w:val="20"/>
          <w:szCs w:val="20"/>
        </w:rPr>
        <w:t>ch m</w:t>
      </w:r>
      <w:r w:rsidR="00125FA7" w:rsidRPr="005A6334">
        <w:rPr>
          <w:rFonts w:cs="France"/>
          <w:sz w:val="20"/>
          <w:szCs w:val="20"/>
        </w:rPr>
        <w:t>í</w:t>
      </w:r>
      <w:r w:rsidR="00125FA7" w:rsidRPr="005A6334">
        <w:rPr>
          <w:sz w:val="20"/>
          <w:szCs w:val="20"/>
        </w:rPr>
        <w:t>st p</w:t>
      </w:r>
      <w:r w:rsidR="00125FA7" w:rsidRPr="005A6334">
        <w:rPr>
          <w:rFonts w:ascii="Cambria" w:hAnsi="Cambria" w:cs="Cambria"/>
          <w:sz w:val="20"/>
          <w:szCs w:val="20"/>
        </w:rPr>
        <w:t>ř</w:t>
      </w:r>
      <w:r w:rsidR="00125FA7" w:rsidRPr="005A6334">
        <w:rPr>
          <w:sz w:val="20"/>
          <w:szCs w:val="20"/>
        </w:rPr>
        <w:t>edpokládat místa po odbouraných p</w:t>
      </w:r>
      <w:r w:rsidR="00125FA7" w:rsidRPr="005A6334">
        <w:rPr>
          <w:rFonts w:ascii="Cambria" w:hAnsi="Cambria" w:cs="Cambria"/>
          <w:sz w:val="20"/>
          <w:szCs w:val="20"/>
        </w:rPr>
        <w:t>ů</w:t>
      </w:r>
      <w:r w:rsidR="00125FA7" w:rsidRPr="005A6334">
        <w:rPr>
          <w:sz w:val="20"/>
          <w:szCs w:val="20"/>
        </w:rPr>
        <w:t>vodn</w:t>
      </w:r>
      <w:r w:rsidR="00125FA7" w:rsidRPr="005A6334">
        <w:rPr>
          <w:rFonts w:cs="France"/>
          <w:sz w:val="20"/>
          <w:szCs w:val="20"/>
        </w:rPr>
        <w:t>í</w:t>
      </w:r>
      <w:r w:rsidR="00125FA7" w:rsidRPr="005A6334">
        <w:rPr>
          <w:sz w:val="20"/>
          <w:szCs w:val="20"/>
        </w:rPr>
        <w:t>ch konstrukc</w:t>
      </w:r>
      <w:r w:rsidR="00125FA7" w:rsidRPr="005A6334">
        <w:rPr>
          <w:rFonts w:cs="France"/>
          <w:sz w:val="20"/>
          <w:szCs w:val="20"/>
        </w:rPr>
        <w:t>í</w:t>
      </w:r>
      <w:r w:rsidR="00125FA7" w:rsidRPr="005A6334">
        <w:rPr>
          <w:sz w:val="20"/>
          <w:szCs w:val="20"/>
        </w:rPr>
        <w:t xml:space="preserve"> (nap</w:t>
      </w:r>
      <w:r w:rsidR="00125FA7" w:rsidRPr="005A6334">
        <w:rPr>
          <w:rFonts w:ascii="Cambria" w:hAnsi="Cambria" w:cs="Cambria"/>
          <w:sz w:val="20"/>
          <w:szCs w:val="20"/>
        </w:rPr>
        <w:t>ř</w:t>
      </w:r>
      <w:r w:rsidR="00125FA7" w:rsidRPr="005A6334">
        <w:rPr>
          <w:sz w:val="20"/>
          <w:szCs w:val="20"/>
        </w:rPr>
        <w:t>. kom</w:t>
      </w:r>
      <w:r w:rsidR="00125FA7" w:rsidRPr="005A6334">
        <w:rPr>
          <w:rFonts w:cs="France"/>
          <w:sz w:val="20"/>
          <w:szCs w:val="20"/>
        </w:rPr>
        <w:t>í</w:t>
      </w:r>
      <w:r w:rsidR="00125FA7" w:rsidRPr="005A6334">
        <w:rPr>
          <w:sz w:val="20"/>
          <w:szCs w:val="20"/>
        </w:rPr>
        <w:t xml:space="preserve">nech), </w:t>
      </w:r>
      <w:r w:rsidR="007604F9">
        <w:rPr>
          <w:sz w:val="20"/>
          <w:szCs w:val="20"/>
        </w:rPr>
        <w:t xml:space="preserve">u </w:t>
      </w:r>
      <w:r w:rsidR="00125FA7" w:rsidRPr="005A6334">
        <w:rPr>
          <w:sz w:val="20"/>
          <w:szCs w:val="20"/>
        </w:rPr>
        <w:t>kter</w:t>
      </w:r>
      <w:r w:rsidR="00125FA7" w:rsidRPr="005A6334">
        <w:rPr>
          <w:rFonts w:cs="France"/>
          <w:sz w:val="20"/>
          <w:szCs w:val="20"/>
        </w:rPr>
        <w:t>ý</w:t>
      </w:r>
      <w:r w:rsidR="00125FA7" w:rsidRPr="005A6334">
        <w:rPr>
          <w:sz w:val="20"/>
          <w:szCs w:val="20"/>
        </w:rPr>
        <w:t>ch nedo</w:t>
      </w:r>
      <w:r w:rsidR="00125FA7" w:rsidRPr="005A6334">
        <w:rPr>
          <w:rFonts w:cs="France"/>
          <w:sz w:val="20"/>
          <w:szCs w:val="20"/>
        </w:rPr>
        <w:t>š</w:t>
      </w:r>
      <w:r w:rsidR="00125FA7" w:rsidRPr="005A6334">
        <w:rPr>
          <w:sz w:val="20"/>
          <w:szCs w:val="20"/>
        </w:rPr>
        <w:t>lo k dopln</w:t>
      </w:r>
      <w:r w:rsidR="00125FA7" w:rsidRPr="005A6334">
        <w:rPr>
          <w:rFonts w:ascii="Cambria" w:hAnsi="Cambria" w:cs="Cambria"/>
          <w:sz w:val="20"/>
          <w:szCs w:val="20"/>
        </w:rPr>
        <w:t>ě</w:t>
      </w:r>
      <w:r w:rsidR="00125FA7" w:rsidRPr="005A6334">
        <w:rPr>
          <w:sz w:val="20"/>
          <w:szCs w:val="20"/>
        </w:rPr>
        <w:t>n</w:t>
      </w:r>
      <w:r w:rsidR="00125FA7" w:rsidRPr="005A6334">
        <w:rPr>
          <w:rFonts w:cs="France"/>
          <w:sz w:val="20"/>
          <w:szCs w:val="20"/>
        </w:rPr>
        <w:t>í</w:t>
      </w:r>
      <w:r w:rsidR="00125FA7" w:rsidRPr="005A6334">
        <w:rPr>
          <w:sz w:val="20"/>
          <w:szCs w:val="20"/>
        </w:rPr>
        <w:t xml:space="preserve"> krokví nebo by dopln</w:t>
      </w:r>
      <w:r w:rsidR="00125FA7" w:rsidRPr="005A6334">
        <w:rPr>
          <w:rFonts w:ascii="Cambria" w:hAnsi="Cambria" w:cs="Cambria"/>
          <w:sz w:val="20"/>
          <w:szCs w:val="20"/>
        </w:rPr>
        <w:t>ě</w:t>
      </w:r>
      <w:r w:rsidR="00125FA7" w:rsidRPr="005A6334">
        <w:rPr>
          <w:sz w:val="20"/>
          <w:szCs w:val="20"/>
        </w:rPr>
        <w:t xml:space="preserve">ny </w:t>
      </w:r>
      <w:r w:rsidR="00125FA7" w:rsidRPr="007604F9">
        <w:rPr>
          <w:sz w:val="20"/>
          <w:szCs w:val="20"/>
        </w:rPr>
        <w:t>v po</w:t>
      </w:r>
      <w:r w:rsidR="00820F53">
        <w:rPr>
          <w:sz w:val="20"/>
          <w:szCs w:val="20"/>
        </w:rPr>
        <w:t>d</w:t>
      </w:r>
      <w:r w:rsidR="00125FA7" w:rsidRPr="007604F9">
        <w:rPr>
          <w:sz w:val="20"/>
          <w:szCs w:val="20"/>
        </w:rPr>
        <w:t xml:space="preserve">dimenzované </w:t>
      </w:r>
      <w:r w:rsidR="005A6334" w:rsidRPr="007604F9">
        <w:rPr>
          <w:sz w:val="20"/>
          <w:szCs w:val="20"/>
        </w:rPr>
        <w:t>podob</w:t>
      </w:r>
      <w:r w:rsidR="005A6334" w:rsidRPr="007604F9">
        <w:rPr>
          <w:rFonts w:ascii="Cambria" w:hAnsi="Cambria" w:cs="Cambria"/>
          <w:sz w:val="20"/>
          <w:szCs w:val="20"/>
        </w:rPr>
        <w:t>ě</w:t>
      </w:r>
      <w:r w:rsidR="007604F9" w:rsidRPr="007604F9">
        <w:rPr>
          <w:rFonts w:cs="Cambria"/>
          <w:sz w:val="20"/>
          <w:szCs w:val="20"/>
        </w:rPr>
        <w:t xml:space="preserve"> pomocí latí nebo desek</w:t>
      </w:r>
      <w:r w:rsidR="005A6334" w:rsidRPr="007604F9">
        <w:rPr>
          <w:sz w:val="20"/>
          <w:szCs w:val="20"/>
        </w:rPr>
        <w:t>.</w:t>
      </w:r>
    </w:p>
    <w:p w:rsidR="00C24C5C" w:rsidRPr="00723B71" w:rsidRDefault="00C24C5C" w:rsidP="00723B71">
      <w:pPr>
        <w:rPr>
          <w:sz w:val="16"/>
          <w:szCs w:val="16"/>
        </w:rPr>
      </w:pPr>
    </w:p>
    <w:p w:rsidR="00C24C5C" w:rsidRDefault="00C24C5C" w:rsidP="00C24C5C">
      <w:pPr>
        <w:pStyle w:val="StylFrance11bZarovnatdoblokuPrvndek2cmPed"/>
        <w:ind w:left="142" w:right="0" w:firstLine="0"/>
        <w:rPr>
          <w:sz w:val="20"/>
          <w:szCs w:val="20"/>
          <w:u w:val="single"/>
        </w:rPr>
      </w:pPr>
      <w:r w:rsidRPr="001E76F0">
        <w:rPr>
          <w:sz w:val="20"/>
          <w:szCs w:val="20"/>
          <w:u w:val="single"/>
        </w:rPr>
        <w:t xml:space="preserve">OPRAVA </w:t>
      </w:r>
      <w:r>
        <w:rPr>
          <w:sz w:val="20"/>
          <w:szCs w:val="20"/>
          <w:u w:val="single"/>
        </w:rPr>
        <w:t>TEPELNÉ IZOLACE</w:t>
      </w:r>
    </w:p>
    <w:p w:rsidR="00C24C5C" w:rsidRDefault="00C24C5C" w:rsidP="00C24C5C">
      <w:pPr>
        <w:pStyle w:val="StylFrance11bZarovnatdoblokuPrvndek2cmPed"/>
        <w:ind w:left="142" w:right="0" w:firstLine="0"/>
        <w:rPr>
          <w:sz w:val="20"/>
          <w:szCs w:val="20"/>
        </w:rPr>
      </w:pPr>
      <w:r w:rsidRPr="006011E4">
        <w:rPr>
          <w:sz w:val="20"/>
          <w:szCs w:val="20"/>
        </w:rPr>
        <w:t>Z d</w:t>
      </w:r>
      <w:r w:rsidRPr="006011E4">
        <w:rPr>
          <w:rFonts w:ascii="Cambria" w:hAnsi="Cambria" w:cs="Cambria"/>
          <w:sz w:val="20"/>
          <w:szCs w:val="20"/>
        </w:rPr>
        <w:t>ů</w:t>
      </w:r>
      <w:r w:rsidRPr="006011E4">
        <w:rPr>
          <w:sz w:val="20"/>
          <w:szCs w:val="20"/>
        </w:rPr>
        <w:t>vodu nep</w:t>
      </w:r>
      <w:r w:rsidRPr="006011E4">
        <w:rPr>
          <w:rFonts w:ascii="Cambria" w:hAnsi="Cambria" w:cs="Cambria"/>
          <w:sz w:val="20"/>
          <w:szCs w:val="20"/>
        </w:rPr>
        <w:t>ř</w:t>
      </w:r>
      <w:r w:rsidRPr="006011E4">
        <w:rPr>
          <w:sz w:val="20"/>
          <w:szCs w:val="20"/>
        </w:rPr>
        <w:t xml:space="preserve">ístupnosti </w:t>
      </w:r>
      <w:r w:rsidR="000A73B9" w:rsidRPr="006011E4">
        <w:rPr>
          <w:sz w:val="20"/>
          <w:szCs w:val="20"/>
        </w:rPr>
        <w:t>do všech st</w:t>
      </w:r>
      <w:r w:rsidR="000A73B9" w:rsidRPr="006011E4">
        <w:rPr>
          <w:rFonts w:ascii="Cambria" w:hAnsi="Cambria" w:cs="Cambria"/>
          <w:sz w:val="20"/>
          <w:szCs w:val="20"/>
        </w:rPr>
        <w:t>ř</w:t>
      </w:r>
      <w:r w:rsidR="000A73B9" w:rsidRPr="006011E4">
        <w:rPr>
          <w:sz w:val="20"/>
          <w:szCs w:val="20"/>
        </w:rPr>
        <w:t>e</w:t>
      </w:r>
      <w:r w:rsidR="000A73B9" w:rsidRPr="006011E4">
        <w:rPr>
          <w:rFonts w:cs="France"/>
          <w:sz w:val="20"/>
          <w:szCs w:val="20"/>
        </w:rPr>
        <w:t>š</w:t>
      </w:r>
      <w:r w:rsidR="000A73B9" w:rsidRPr="006011E4">
        <w:rPr>
          <w:sz w:val="20"/>
          <w:szCs w:val="20"/>
        </w:rPr>
        <w:t>n</w:t>
      </w:r>
      <w:r w:rsidR="000A73B9" w:rsidRPr="006011E4">
        <w:rPr>
          <w:rFonts w:cs="France"/>
          <w:sz w:val="20"/>
          <w:szCs w:val="20"/>
        </w:rPr>
        <w:t>í</w:t>
      </w:r>
      <w:r w:rsidR="000A73B9" w:rsidRPr="006011E4">
        <w:rPr>
          <w:sz w:val="20"/>
          <w:szCs w:val="20"/>
        </w:rPr>
        <w:t>ch konstrukcí</w:t>
      </w:r>
      <w:r w:rsidRPr="006011E4">
        <w:rPr>
          <w:sz w:val="20"/>
          <w:szCs w:val="20"/>
        </w:rPr>
        <w:t xml:space="preserve"> lze p</w:t>
      </w:r>
      <w:r w:rsidRPr="006011E4">
        <w:rPr>
          <w:rFonts w:ascii="Cambria" w:hAnsi="Cambria" w:cs="Cambria"/>
          <w:sz w:val="20"/>
          <w:szCs w:val="20"/>
        </w:rPr>
        <w:t>ř</w:t>
      </w:r>
      <w:r w:rsidRPr="006011E4">
        <w:rPr>
          <w:sz w:val="20"/>
          <w:szCs w:val="20"/>
        </w:rPr>
        <w:t xml:space="preserve">edpokládat výskyt </w:t>
      </w:r>
      <w:r w:rsidR="006910E3" w:rsidRPr="006011E4">
        <w:rPr>
          <w:sz w:val="20"/>
          <w:szCs w:val="20"/>
        </w:rPr>
        <w:t>narušené tepelné izolace, p</w:t>
      </w:r>
      <w:r w:rsidR="006910E3" w:rsidRPr="006011E4">
        <w:rPr>
          <w:rFonts w:ascii="Cambria" w:hAnsi="Cambria" w:cs="Cambria"/>
          <w:sz w:val="20"/>
          <w:szCs w:val="20"/>
        </w:rPr>
        <w:t>ř</w:t>
      </w:r>
      <w:r w:rsidR="006910E3" w:rsidRPr="006011E4">
        <w:rPr>
          <w:rFonts w:cs="France"/>
          <w:sz w:val="20"/>
          <w:szCs w:val="20"/>
        </w:rPr>
        <w:t>í</w:t>
      </w:r>
      <w:r w:rsidR="006910E3" w:rsidRPr="006011E4">
        <w:rPr>
          <w:sz w:val="20"/>
          <w:szCs w:val="20"/>
        </w:rPr>
        <w:t>padn</w:t>
      </w:r>
      <w:r w:rsidR="006910E3" w:rsidRPr="006011E4">
        <w:rPr>
          <w:rFonts w:ascii="Cambria" w:hAnsi="Cambria" w:cs="Cambria"/>
          <w:sz w:val="20"/>
          <w:szCs w:val="20"/>
        </w:rPr>
        <w:t>ě</w:t>
      </w:r>
      <w:r w:rsidR="006910E3" w:rsidRPr="006011E4">
        <w:rPr>
          <w:sz w:val="20"/>
          <w:szCs w:val="20"/>
        </w:rPr>
        <w:t xml:space="preserve"> m</w:t>
      </w:r>
      <w:r w:rsidR="006910E3" w:rsidRPr="006011E4">
        <w:rPr>
          <w:rFonts w:cs="France"/>
          <w:sz w:val="20"/>
          <w:szCs w:val="20"/>
        </w:rPr>
        <w:t>í</w:t>
      </w:r>
      <w:r w:rsidR="006910E3" w:rsidRPr="006011E4">
        <w:rPr>
          <w:sz w:val="20"/>
          <w:szCs w:val="20"/>
        </w:rPr>
        <w:t>st</w:t>
      </w:r>
      <w:r w:rsidR="000B1494" w:rsidRPr="006011E4">
        <w:rPr>
          <w:sz w:val="20"/>
          <w:szCs w:val="20"/>
        </w:rPr>
        <w:t>a</w:t>
      </w:r>
      <w:r w:rsidR="006910E3" w:rsidRPr="006011E4">
        <w:rPr>
          <w:sz w:val="20"/>
          <w:szCs w:val="20"/>
        </w:rPr>
        <w:t xml:space="preserve"> s chyb</w:t>
      </w:r>
      <w:r w:rsidR="006910E3" w:rsidRPr="006011E4">
        <w:rPr>
          <w:rFonts w:ascii="Cambria" w:hAnsi="Cambria" w:cs="Cambria"/>
          <w:sz w:val="20"/>
          <w:szCs w:val="20"/>
        </w:rPr>
        <w:t>ě</w:t>
      </w:r>
      <w:r w:rsidR="006910E3" w:rsidRPr="006011E4">
        <w:rPr>
          <w:sz w:val="20"/>
          <w:szCs w:val="20"/>
        </w:rPr>
        <w:t>j</w:t>
      </w:r>
      <w:r w:rsidR="006910E3" w:rsidRPr="006011E4">
        <w:rPr>
          <w:rFonts w:cs="France"/>
          <w:sz w:val="20"/>
          <w:szCs w:val="20"/>
        </w:rPr>
        <w:t>í</w:t>
      </w:r>
      <w:r w:rsidR="006910E3" w:rsidRPr="006011E4">
        <w:rPr>
          <w:sz w:val="20"/>
          <w:szCs w:val="20"/>
        </w:rPr>
        <w:t>c</w:t>
      </w:r>
      <w:r w:rsidR="006910E3" w:rsidRPr="006011E4">
        <w:rPr>
          <w:rFonts w:cs="France"/>
          <w:sz w:val="20"/>
          <w:szCs w:val="20"/>
        </w:rPr>
        <w:t>í</w:t>
      </w:r>
      <w:r w:rsidR="006910E3" w:rsidRPr="006011E4">
        <w:rPr>
          <w:sz w:val="20"/>
          <w:szCs w:val="20"/>
        </w:rPr>
        <w:t xml:space="preserve"> tepelnou izolací</w:t>
      </w:r>
      <w:r w:rsidR="002D055C" w:rsidRPr="006011E4">
        <w:rPr>
          <w:sz w:val="20"/>
          <w:szCs w:val="20"/>
        </w:rPr>
        <w:t xml:space="preserve">. Poškozená tepelná izolace </w:t>
      </w:r>
      <w:r w:rsidR="000B1494" w:rsidRPr="006011E4">
        <w:rPr>
          <w:sz w:val="20"/>
          <w:szCs w:val="20"/>
        </w:rPr>
        <w:t>se m</w:t>
      </w:r>
      <w:r w:rsidR="000B1494" w:rsidRPr="006011E4">
        <w:rPr>
          <w:rFonts w:ascii="Cambria" w:hAnsi="Cambria" w:cs="Cambria"/>
          <w:sz w:val="20"/>
          <w:szCs w:val="20"/>
        </w:rPr>
        <w:t>ů</w:t>
      </w:r>
      <w:r w:rsidR="000B1494" w:rsidRPr="006011E4">
        <w:rPr>
          <w:rFonts w:cs="France"/>
          <w:sz w:val="20"/>
          <w:szCs w:val="20"/>
        </w:rPr>
        <w:t>ž</w:t>
      </w:r>
      <w:r w:rsidR="000B1494" w:rsidRPr="006011E4">
        <w:rPr>
          <w:sz w:val="20"/>
          <w:szCs w:val="20"/>
        </w:rPr>
        <w:t>e vyskytovat</w:t>
      </w:r>
      <w:r w:rsidRPr="006011E4">
        <w:rPr>
          <w:sz w:val="20"/>
          <w:szCs w:val="20"/>
        </w:rPr>
        <w:t xml:space="preserve"> v míst</w:t>
      </w:r>
      <w:r w:rsidRPr="006011E4">
        <w:rPr>
          <w:rFonts w:ascii="Cambria" w:hAnsi="Cambria" w:cs="Cambria"/>
          <w:sz w:val="20"/>
          <w:szCs w:val="20"/>
        </w:rPr>
        <w:t>ě</w:t>
      </w:r>
      <w:r w:rsidRPr="006011E4">
        <w:rPr>
          <w:sz w:val="20"/>
          <w:szCs w:val="20"/>
        </w:rPr>
        <w:t xml:space="preserve"> ukotveného j</w:t>
      </w:r>
      <w:r w:rsidRPr="006011E4">
        <w:rPr>
          <w:rFonts w:cs="France"/>
          <w:sz w:val="20"/>
          <w:szCs w:val="20"/>
        </w:rPr>
        <w:t>í</w:t>
      </w:r>
      <w:r w:rsidRPr="006011E4">
        <w:rPr>
          <w:sz w:val="20"/>
          <w:szCs w:val="20"/>
        </w:rPr>
        <w:t>ma</w:t>
      </w:r>
      <w:r w:rsidRPr="006011E4">
        <w:rPr>
          <w:rFonts w:ascii="Cambria" w:hAnsi="Cambria" w:cs="Cambria"/>
          <w:sz w:val="20"/>
          <w:szCs w:val="20"/>
        </w:rPr>
        <w:t>č</w:t>
      </w:r>
      <w:r w:rsidRPr="006011E4">
        <w:rPr>
          <w:rFonts w:cs="Cambria"/>
          <w:sz w:val="20"/>
          <w:szCs w:val="20"/>
        </w:rPr>
        <w:t>e</w:t>
      </w:r>
      <w:r w:rsidRPr="006011E4">
        <w:rPr>
          <w:sz w:val="20"/>
          <w:szCs w:val="20"/>
        </w:rPr>
        <w:t xml:space="preserve"> </w:t>
      </w:r>
      <w:r w:rsidR="003C7028">
        <w:rPr>
          <w:sz w:val="20"/>
          <w:szCs w:val="20"/>
        </w:rPr>
        <w:t xml:space="preserve">stávajícího </w:t>
      </w:r>
      <w:r w:rsidRPr="006011E4">
        <w:rPr>
          <w:sz w:val="20"/>
          <w:szCs w:val="20"/>
        </w:rPr>
        <w:t xml:space="preserve">hromosvodu, </w:t>
      </w:r>
      <w:r w:rsidRPr="006011E4">
        <w:rPr>
          <w:rFonts w:cs="France"/>
          <w:sz w:val="20"/>
          <w:szCs w:val="20"/>
        </w:rPr>
        <w:t>ú</w:t>
      </w:r>
      <w:r w:rsidRPr="006011E4">
        <w:rPr>
          <w:sz w:val="20"/>
          <w:szCs w:val="20"/>
        </w:rPr>
        <w:t>ž</w:t>
      </w:r>
      <w:r w:rsidR="000B1494" w:rsidRPr="006011E4">
        <w:rPr>
          <w:sz w:val="20"/>
          <w:szCs w:val="20"/>
        </w:rPr>
        <w:t xml:space="preserve">labí, </w:t>
      </w:r>
      <w:r w:rsidR="002824F4">
        <w:rPr>
          <w:sz w:val="20"/>
          <w:szCs w:val="20"/>
        </w:rPr>
        <w:t>s míst</w:t>
      </w:r>
      <w:r w:rsidR="002824F4">
        <w:rPr>
          <w:rFonts w:ascii="Cambria" w:hAnsi="Cambria"/>
          <w:sz w:val="20"/>
          <w:szCs w:val="20"/>
        </w:rPr>
        <w:t xml:space="preserve">ě </w:t>
      </w:r>
      <w:r w:rsidR="002824F4">
        <w:rPr>
          <w:sz w:val="20"/>
          <w:szCs w:val="20"/>
        </w:rPr>
        <w:t>nov</w:t>
      </w:r>
      <w:r w:rsidR="002824F4">
        <w:rPr>
          <w:rFonts w:ascii="Cambria" w:hAnsi="Cambria"/>
          <w:sz w:val="20"/>
          <w:szCs w:val="20"/>
        </w:rPr>
        <w:t>ě</w:t>
      </w:r>
      <w:r w:rsidR="002824F4">
        <w:rPr>
          <w:sz w:val="20"/>
          <w:szCs w:val="20"/>
        </w:rPr>
        <w:t xml:space="preserve"> provedených </w:t>
      </w:r>
      <w:r w:rsidR="000B1494" w:rsidRPr="006011E4">
        <w:rPr>
          <w:sz w:val="20"/>
          <w:szCs w:val="20"/>
        </w:rPr>
        <w:t>st</w:t>
      </w:r>
      <w:r w:rsidR="000B1494" w:rsidRPr="006011E4">
        <w:rPr>
          <w:rFonts w:ascii="Cambria" w:hAnsi="Cambria" w:cs="Cambria"/>
          <w:sz w:val="20"/>
          <w:szCs w:val="20"/>
        </w:rPr>
        <w:t>ř</w:t>
      </w:r>
      <w:r w:rsidR="000B1494" w:rsidRPr="006011E4">
        <w:rPr>
          <w:sz w:val="20"/>
          <w:szCs w:val="20"/>
        </w:rPr>
        <w:t>e</w:t>
      </w:r>
      <w:r w:rsidR="000B1494" w:rsidRPr="006011E4">
        <w:rPr>
          <w:rFonts w:cs="France"/>
          <w:sz w:val="20"/>
          <w:szCs w:val="20"/>
        </w:rPr>
        <w:t>š</w:t>
      </w:r>
      <w:r w:rsidR="000B1494" w:rsidRPr="006011E4">
        <w:rPr>
          <w:sz w:val="20"/>
          <w:szCs w:val="20"/>
        </w:rPr>
        <w:t>n</w:t>
      </w:r>
      <w:r w:rsidR="000B1494" w:rsidRPr="006011E4">
        <w:rPr>
          <w:rFonts w:cs="France"/>
          <w:sz w:val="20"/>
          <w:szCs w:val="20"/>
        </w:rPr>
        <w:t>í</w:t>
      </w:r>
      <w:r w:rsidR="000B1494" w:rsidRPr="006011E4">
        <w:rPr>
          <w:sz w:val="20"/>
          <w:szCs w:val="20"/>
        </w:rPr>
        <w:t>ch prostup</w:t>
      </w:r>
      <w:r w:rsidR="000B1494" w:rsidRPr="006011E4">
        <w:rPr>
          <w:rFonts w:ascii="Cambria" w:hAnsi="Cambria" w:cs="Cambria"/>
          <w:sz w:val="20"/>
          <w:szCs w:val="20"/>
        </w:rPr>
        <w:t>ů</w:t>
      </w:r>
      <w:r w:rsidR="002824F4">
        <w:rPr>
          <w:sz w:val="20"/>
          <w:szCs w:val="20"/>
        </w:rPr>
        <w:t xml:space="preserve">, </w:t>
      </w:r>
      <w:r w:rsidRPr="006011E4">
        <w:rPr>
          <w:sz w:val="20"/>
          <w:szCs w:val="20"/>
        </w:rPr>
        <w:t>v míst</w:t>
      </w:r>
      <w:r w:rsidRPr="006011E4">
        <w:rPr>
          <w:rFonts w:ascii="Cambria" w:hAnsi="Cambria" w:cs="Cambria"/>
          <w:sz w:val="20"/>
          <w:szCs w:val="20"/>
        </w:rPr>
        <w:t>ě</w:t>
      </w:r>
      <w:r w:rsidRPr="006011E4">
        <w:rPr>
          <w:sz w:val="20"/>
          <w:szCs w:val="20"/>
        </w:rPr>
        <w:t xml:space="preserve"> narušených spoj</w:t>
      </w:r>
      <w:r w:rsidRPr="006011E4">
        <w:rPr>
          <w:rFonts w:ascii="Cambria" w:hAnsi="Cambria" w:cs="Cambria"/>
          <w:sz w:val="20"/>
          <w:szCs w:val="20"/>
        </w:rPr>
        <w:t>ů</w:t>
      </w:r>
      <w:r w:rsidRPr="006011E4">
        <w:rPr>
          <w:sz w:val="20"/>
          <w:szCs w:val="20"/>
        </w:rPr>
        <w:t xml:space="preserve"> u </w:t>
      </w:r>
      <w:r w:rsidRPr="008F700B">
        <w:rPr>
          <w:sz w:val="20"/>
          <w:szCs w:val="20"/>
        </w:rPr>
        <w:t>plechové krytiny</w:t>
      </w:r>
      <w:r w:rsidR="002824F4" w:rsidRPr="008F700B">
        <w:rPr>
          <w:sz w:val="20"/>
          <w:szCs w:val="20"/>
        </w:rPr>
        <w:t xml:space="preserve"> a v míst</w:t>
      </w:r>
      <w:r w:rsidR="002824F4" w:rsidRPr="008F700B">
        <w:rPr>
          <w:rFonts w:ascii="Cambria" w:hAnsi="Cambria" w:cs="Cambria"/>
          <w:sz w:val="20"/>
          <w:szCs w:val="20"/>
        </w:rPr>
        <w:t>ě</w:t>
      </w:r>
      <w:r w:rsidR="002824F4" w:rsidRPr="008F700B">
        <w:rPr>
          <w:sz w:val="20"/>
          <w:szCs w:val="20"/>
        </w:rPr>
        <w:t xml:space="preserve"> narušeného </w:t>
      </w:r>
      <w:r w:rsidR="008F700B" w:rsidRPr="008F700B">
        <w:rPr>
          <w:sz w:val="20"/>
          <w:szCs w:val="20"/>
        </w:rPr>
        <w:t>lemování konstrukcí prostupujících st</w:t>
      </w:r>
      <w:r w:rsidR="008F700B" w:rsidRPr="008F700B">
        <w:rPr>
          <w:rFonts w:ascii="Cambria" w:hAnsi="Cambria" w:cs="Cambria"/>
          <w:sz w:val="20"/>
          <w:szCs w:val="20"/>
        </w:rPr>
        <w:t>ř</w:t>
      </w:r>
      <w:r w:rsidR="008F700B" w:rsidRPr="008F700B">
        <w:rPr>
          <w:sz w:val="20"/>
          <w:szCs w:val="20"/>
        </w:rPr>
        <w:t>e</w:t>
      </w:r>
      <w:r w:rsidR="008F700B" w:rsidRPr="008F700B">
        <w:rPr>
          <w:rFonts w:cs="France"/>
          <w:sz w:val="20"/>
          <w:szCs w:val="20"/>
        </w:rPr>
        <w:t>š</w:t>
      </w:r>
      <w:r w:rsidR="008F700B" w:rsidRPr="008F700B">
        <w:rPr>
          <w:sz w:val="20"/>
          <w:szCs w:val="20"/>
        </w:rPr>
        <w:t>n</w:t>
      </w:r>
      <w:r w:rsidR="008F700B" w:rsidRPr="008F700B">
        <w:rPr>
          <w:rFonts w:cs="France"/>
          <w:sz w:val="20"/>
          <w:szCs w:val="20"/>
        </w:rPr>
        <w:t>í</w:t>
      </w:r>
      <w:r w:rsidR="008F700B" w:rsidRPr="008F700B">
        <w:rPr>
          <w:sz w:val="20"/>
          <w:szCs w:val="20"/>
        </w:rPr>
        <w:t>m pl</w:t>
      </w:r>
      <w:r w:rsidR="008F700B" w:rsidRPr="008F700B">
        <w:rPr>
          <w:rFonts w:cs="France"/>
          <w:sz w:val="20"/>
          <w:szCs w:val="20"/>
        </w:rPr>
        <w:t>áš</w:t>
      </w:r>
      <w:r w:rsidR="008F700B" w:rsidRPr="008F700B">
        <w:rPr>
          <w:sz w:val="20"/>
          <w:szCs w:val="20"/>
        </w:rPr>
        <w:t>t</w:t>
      </w:r>
      <w:r w:rsidR="008F700B" w:rsidRPr="008F700B">
        <w:rPr>
          <w:rFonts w:ascii="Cambria" w:hAnsi="Cambria" w:cs="Cambria"/>
          <w:sz w:val="20"/>
          <w:szCs w:val="20"/>
        </w:rPr>
        <w:t>ě</w:t>
      </w:r>
      <w:r w:rsidR="008F700B" w:rsidRPr="008F700B">
        <w:rPr>
          <w:sz w:val="20"/>
          <w:szCs w:val="20"/>
        </w:rPr>
        <w:t>m.</w:t>
      </w:r>
      <w:r w:rsidR="002824F4" w:rsidRPr="008F700B">
        <w:rPr>
          <w:sz w:val="20"/>
          <w:szCs w:val="20"/>
        </w:rPr>
        <w:t xml:space="preserve"> </w:t>
      </w:r>
    </w:p>
    <w:p w:rsidR="00BB6C18" w:rsidRPr="00723B71" w:rsidRDefault="00BB6C18" w:rsidP="00723B71">
      <w:pPr>
        <w:rPr>
          <w:sz w:val="16"/>
          <w:szCs w:val="16"/>
        </w:rPr>
      </w:pPr>
    </w:p>
    <w:p w:rsidR="00BB6C18" w:rsidRPr="007C300E" w:rsidRDefault="00BB6C18" w:rsidP="00C24C5C">
      <w:pPr>
        <w:pStyle w:val="StylFrance11bZarovnatdoblokuPrvndek2cmPed"/>
        <w:ind w:left="142" w:right="0" w:firstLine="0"/>
        <w:rPr>
          <w:sz w:val="20"/>
          <w:szCs w:val="20"/>
          <w:u w:val="single"/>
        </w:rPr>
      </w:pPr>
      <w:r w:rsidRPr="007C300E">
        <w:rPr>
          <w:sz w:val="20"/>
          <w:szCs w:val="20"/>
          <w:u w:val="single"/>
        </w:rPr>
        <w:t>ROZVODY VED</w:t>
      </w:r>
      <w:r w:rsidR="00D95FB2">
        <w:rPr>
          <w:sz w:val="20"/>
          <w:szCs w:val="20"/>
          <w:u w:val="single"/>
        </w:rPr>
        <w:t>E</w:t>
      </w:r>
      <w:r w:rsidRPr="007C300E">
        <w:rPr>
          <w:sz w:val="20"/>
          <w:szCs w:val="20"/>
          <w:u w:val="single"/>
        </w:rPr>
        <w:t>NÉ V PROSTORU KROVU</w:t>
      </w:r>
    </w:p>
    <w:p w:rsidR="00916E52" w:rsidRPr="00D95FB2" w:rsidRDefault="007C300E" w:rsidP="008A065F">
      <w:pPr>
        <w:pStyle w:val="StylFrance11bZarovnatdoblokuPrvndek2cmPed"/>
        <w:ind w:left="142" w:right="0" w:firstLine="0"/>
        <w:rPr>
          <w:sz w:val="20"/>
          <w:szCs w:val="20"/>
        </w:rPr>
      </w:pPr>
      <w:r w:rsidRPr="00666F7A">
        <w:rPr>
          <w:sz w:val="20"/>
          <w:szCs w:val="20"/>
        </w:rPr>
        <w:t>Z d</w:t>
      </w:r>
      <w:r w:rsidRPr="00666F7A">
        <w:rPr>
          <w:rFonts w:ascii="Cambria" w:hAnsi="Cambria" w:cs="Cambria"/>
          <w:sz w:val="20"/>
          <w:szCs w:val="20"/>
        </w:rPr>
        <w:t>ů</w:t>
      </w:r>
      <w:r w:rsidRPr="00666F7A">
        <w:rPr>
          <w:sz w:val="20"/>
          <w:szCs w:val="20"/>
        </w:rPr>
        <w:t>vodu nep</w:t>
      </w:r>
      <w:r w:rsidRPr="00666F7A">
        <w:rPr>
          <w:rFonts w:ascii="Cambria" w:hAnsi="Cambria" w:cs="Cambria"/>
          <w:sz w:val="20"/>
          <w:szCs w:val="20"/>
        </w:rPr>
        <w:t>ř</w:t>
      </w:r>
      <w:r w:rsidRPr="00666F7A">
        <w:rPr>
          <w:sz w:val="20"/>
          <w:szCs w:val="20"/>
        </w:rPr>
        <w:t>ístupnosti do všech st</w:t>
      </w:r>
      <w:r w:rsidRPr="00666F7A">
        <w:rPr>
          <w:rFonts w:ascii="Cambria" w:hAnsi="Cambria" w:cs="Cambria"/>
          <w:sz w:val="20"/>
          <w:szCs w:val="20"/>
        </w:rPr>
        <w:t>ř</w:t>
      </w:r>
      <w:r w:rsidRPr="00666F7A">
        <w:rPr>
          <w:sz w:val="20"/>
          <w:szCs w:val="20"/>
        </w:rPr>
        <w:t xml:space="preserve">ešních konstrukcí </w:t>
      </w:r>
      <w:r w:rsidR="00D95FB2">
        <w:rPr>
          <w:sz w:val="20"/>
          <w:szCs w:val="20"/>
        </w:rPr>
        <w:t>nebo</w:t>
      </w:r>
      <w:r w:rsidR="0046643C" w:rsidRPr="00666F7A">
        <w:rPr>
          <w:sz w:val="20"/>
          <w:szCs w:val="20"/>
        </w:rPr>
        <w:t xml:space="preserve"> zakrytí podlahy souvislou vrstvou </w:t>
      </w:r>
      <w:r w:rsidR="00D7119E">
        <w:rPr>
          <w:sz w:val="20"/>
          <w:szCs w:val="20"/>
        </w:rPr>
        <w:t xml:space="preserve">z </w:t>
      </w:r>
      <w:r w:rsidR="001F29F4" w:rsidRPr="00666F7A">
        <w:rPr>
          <w:sz w:val="20"/>
          <w:szCs w:val="20"/>
        </w:rPr>
        <w:t xml:space="preserve">foukané tepelné izolace </w:t>
      </w:r>
      <w:r w:rsidR="00896978" w:rsidRPr="00666F7A">
        <w:rPr>
          <w:sz w:val="20"/>
          <w:szCs w:val="20"/>
        </w:rPr>
        <w:t>nelze p</w:t>
      </w:r>
      <w:r w:rsidR="00896978" w:rsidRPr="00D95FB2">
        <w:rPr>
          <w:rFonts w:ascii="Cambria" w:hAnsi="Cambria" w:cs="Cambria"/>
          <w:sz w:val="20"/>
          <w:szCs w:val="20"/>
        </w:rPr>
        <w:t>ř</w:t>
      </w:r>
      <w:r w:rsidR="00896978" w:rsidRPr="00666F7A">
        <w:rPr>
          <w:sz w:val="20"/>
          <w:szCs w:val="20"/>
        </w:rPr>
        <w:t>esn</w:t>
      </w:r>
      <w:r w:rsidR="00896978" w:rsidRPr="00D95FB2">
        <w:rPr>
          <w:rFonts w:ascii="Cambria" w:hAnsi="Cambria" w:cs="Cambria"/>
          <w:sz w:val="20"/>
          <w:szCs w:val="20"/>
        </w:rPr>
        <w:t>ě</w:t>
      </w:r>
      <w:r w:rsidR="00896978" w:rsidRPr="00666F7A">
        <w:rPr>
          <w:sz w:val="20"/>
          <w:szCs w:val="20"/>
        </w:rPr>
        <w:t xml:space="preserve"> ur</w:t>
      </w:r>
      <w:r w:rsidR="00896978" w:rsidRPr="00D95FB2">
        <w:rPr>
          <w:rFonts w:ascii="Cambria" w:hAnsi="Cambria" w:cs="Cambria"/>
          <w:sz w:val="20"/>
          <w:szCs w:val="20"/>
        </w:rPr>
        <w:t>č</w:t>
      </w:r>
      <w:r w:rsidR="00896978" w:rsidRPr="00666F7A">
        <w:rPr>
          <w:sz w:val="20"/>
          <w:szCs w:val="20"/>
        </w:rPr>
        <w:t>it množství</w:t>
      </w:r>
      <w:r w:rsidR="00465541" w:rsidRPr="00666F7A">
        <w:rPr>
          <w:sz w:val="20"/>
          <w:szCs w:val="20"/>
        </w:rPr>
        <w:t xml:space="preserve">, </w:t>
      </w:r>
      <w:r w:rsidR="00D95FB2">
        <w:rPr>
          <w:sz w:val="20"/>
          <w:szCs w:val="20"/>
        </w:rPr>
        <w:t xml:space="preserve">technický </w:t>
      </w:r>
      <w:r w:rsidR="00896978" w:rsidRPr="00666F7A">
        <w:rPr>
          <w:sz w:val="20"/>
          <w:szCs w:val="20"/>
        </w:rPr>
        <w:t>stav</w:t>
      </w:r>
      <w:r w:rsidR="00D95FB2">
        <w:rPr>
          <w:sz w:val="20"/>
          <w:szCs w:val="20"/>
        </w:rPr>
        <w:t xml:space="preserve"> </w:t>
      </w:r>
      <w:r w:rsidR="00465541" w:rsidRPr="00666F7A">
        <w:rPr>
          <w:sz w:val="20"/>
          <w:szCs w:val="20"/>
        </w:rPr>
        <w:t xml:space="preserve">a trasy </w:t>
      </w:r>
      <w:r w:rsidR="00896978" w:rsidRPr="00666F7A">
        <w:rPr>
          <w:sz w:val="20"/>
          <w:szCs w:val="20"/>
        </w:rPr>
        <w:t>p</w:t>
      </w:r>
      <w:r w:rsidR="00896978" w:rsidRPr="00D95FB2">
        <w:rPr>
          <w:rFonts w:ascii="Cambria" w:hAnsi="Cambria" w:cs="Cambria"/>
          <w:sz w:val="20"/>
          <w:szCs w:val="20"/>
        </w:rPr>
        <w:t>ů</w:t>
      </w:r>
      <w:r w:rsidR="00896978" w:rsidRPr="00666F7A">
        <w:rPr>
          <w:sz w:val="20"/>
          <w:szCs w:val="20"/>
        </w:rPr>
        <w:t>vodních rozvod</w:t>
      </w:r>
      <w:r w:rsidR="00896978" w:rsidRPr="00D95FB2">
        <w:rPr>
          <w:rFonts w:ascii="Cambria" w:hAnsi="Cambria" w:cs="Cambria"/>
          <w:sz w:val="20"/>
          <w:szCs w:val="20"/>
        </w:rPr>
        <w:t>ů</w:t>
      </w:r>
      <w:r w:rsidR="00896978" w:rsidRPr="00666F7A">
        <w:rPr>
          <w:sz w:val="20"/>
          <w:szCs w:val="20"/>
        </w:rPr>
        <w:t xml:space="preserve"> ele</w:t>
      </w:r>
      <w:r w:rsidR="00730827" w:rsidRPr="00666F7A">
        <w:rPr>
          <w:sz w:val="20"/>
          <w:szCs w:val="20"/>
        </w:rPr>
        <w:t>ktro, slaboproudu</w:t>
      </w:r>
      <w:r w:rsidR="009E6C26">
        <w:rPr>
          <w:sz w:val="20"/>
          <w:szCs w:val="20"/>
        </w:rPr>
        <w:t xml:space="preserve"> a</w:t>
      </w:r>
      <w:r w:rsidR="00730827" w:rsidRPr="00666F7A">
        <w:rPr>
          <w:sz w:val="20"/>
          <w:szCs w:val="20"/>
        </w:rPr>
        <w:t xml:space="preserve"> klimatizace. </w:t>
      </w:r>
      <w:r w:rsidR="00666F7A" w:rsidRPr="00666F7A">
        <w:rPr>
          <w:sz w:val="20"/>
          <w:szCs w:val="20"/>
        </w:rPr>
        <w:t>Tyto rozvody je t</w:t>
      </w:r>
      <w:r w:rsidR="00666F7A" w:rsidRPr="00D95FB2">
        <w:rPr>
          <w:rFonts w:ascii="Cambria" w:hAnsi="Cambria" w:cs="Cambria"/>
          <w:sz w:val="20"/>
          <w:szCs w:val="20"/>
        </w:rPr>
        <w:t>ř</w:t>
      </w:r>
      <w:r w:rsidR="00666F7A" w:rsidRPr="00666F7A">
        <w:rPr>
          <w:sz w:val="20"/>
          <w:szCs w:val="20"/>
        </w:rPr>
        <w:t>eba v pr</w:t>
      </w:r>
      <w:r w:rsidR="00666F7A" w:rsidRPr="00D95FB2">
        <w:rPr>
          <w:rFonts w:ascii="Cambria" w:hAnsi="Cambria" w:cs="Cambria"/>
          <w:sz w:val="20"/>
          <w:szCs w:val="20"/>
        </w:rPr>
        <w:t>ů</w:t>
      </w:r>
      <w:r w:rsidR="00666F7A" w:rsidRPr="00666F7A">
        <w:rPr>
          <w:sz w:val="20"/>
          <w:szCs w:val="20"/>
        </w:rPr>
        <w:t>b</w:t>
      </w:r>
      <w:r w:rsidR="00666F7A" w:rsidRPr="00D95FB2">
        <w:rPr>
          <w:rFonts w:ascii="Cambria" w:hAnsi="Cambria" w:cs="Cambria"/>
          <w:sz w:val="20"/>
          <w:szCs w:val="20"/>
        </w:rPr>
        <w:t>ě</w:t>
      </w:r>
      <w:r w:rsidR="00666F7A" w:rsidRPr="00666F7A">
        <w:rPr>
          <w:sz w:val="20"/>
          <w:szCs w:val="20"/>
        </w:rPr>
        <w:t>hu vým</w:t>
      </w:r>
      <w:r w:rsidR="00666F7A" w:rsidRPr="00D95FB2">
        <w:rPr>
          <w:rFonts w:ascii="Cambria" w:hAnsi="Cambria" w:cs="Cambria"/>
          <w:sz w:val="20"/>
          <w:szCs w:val="20"/>
        </w:rPr>
        <w:t>ě</w:t>
      </w:r>
      <w:r w:rsidR="00666F7A" w:rsidRPr="00666F7A">
        <w:rPr>
          <w:sz w:val="20"/>
          <w:szCs w:val="20"/>
        </w:rPr>
        <w:t>ny tepeln</w:t>
      </w:r>
      <w:r w:rsidR="00666F7A" w:rsidRPr="00D95FB2">
        <w:rPr>
          <w:sz w:val="20"/>
          <w:szCs w:val="20"/>
        </w:rPr>
        <w:t>é</w:t>
      </w:r>
      <w:r w:rsidR="00666F7A" w:rsidRPr="00666F7A">
        <w:rPr>
          <w:sz w:val="20"/>
          <w:szCs w:val="20"/>
        </w:rPr>
        <w:t xml:space="preserve"> izolace zabezpe</w:t>
      </w:r>
      <w:r w:rsidR="00666F7A" w:rsidRPr="00D95FB2">
        <w:rPr>
          <w:rFonts w:ascii="Cambria" w:hAnsi="Cambria" w:cs="Cambria"/>
          <w:sz w:val="20"/>
          <w:szCs w:val="20"/>
        </w:rPr>
        <w:t>č</w:t>
      </w:r>
      <w:r w:rsidR="00666F7A" w:rsidRPr="00666F7A">
        <w:rPr>
          <w:sz w:val="20"/>
          <w:szCs w:val="20"/>
        </w:rPr>
        <w:t>it, ochránit, zav</w:t>
      </w:r>
      <w:r w:rsidR="00666F7A" w:rsidRPr="00D95FB2">
        <w:rPr>
          <w:rFonts w:ascii="Cambria" w:hAnsi="Cambria" w:cs="Cambria"/>
          <w:sz w:val="20"/>
          <w:szCs w:val="20"/>
        </w:rPr>
        <w:t>ě</w:t>
      </w:r>
      <w:r w:rsidR="00D95FB2">
        <w:rPr>
          <w:sz w:val="20"/>
          <w:szCs w:val="20"/>
        </w:rPr>
        <w:t xml:space="preserve">sit, </w:t>
      </w:r>
      <w:r w:rsidR="00666F7A" w:rsidRPr="00666F7A">
        <w:rPr>
          <w:sz w:val="20"/>
          <w:szCs w:val="20"/>
        </w:rPr>
        <w:t>p</w:t>
      </w:r>
      <w:r w:rsidR="00666F7A" w:rsidRPr="00D95FB2">
        <w:rPr>
          <w:rFonts w:ascii="Cambria" w:hAnsi="Cambria" w:cs="Cambria"/>
          <w:sz w:val="20"/>
          <w:szCs w:val="20"/>
        </w:rPr>
        <w:t>ř</w:t>
      </w:r>
      <w:r w:rsidR="00666F7A" w:rsidRPr="00D95FB2">
        <w:rPr>
          <w:rFonts w:cs="France"/>
          <w:sz w:val="20"/>
          <w:szCs w:val="20"/>
        </w:rPr>
        <w:t>í</w:t>
      </w:r>
      <w:r w:rsidR="00666F7A" w:rsidRPr="00666F7A">
        <w:rPr>
          <w:sz w:val="20"/>
          <w:szCs w:val="20"/>
        </w:rPr>
        <w:t>padn</w:t>
      </w:r>
      <w:r w:rsidR="00D95FB2" w:rsidRPr="00D95FB2">
        <w:rPr>
          <w:rFonts w:ascii="Cambria" w:hAnsi="Cambria" w:cs="Cambria"/>
          <w:sz w:val="20"/>
          <w:szCs w:val="20"/>
        </w:rPr>
        <w:t>ě</w:t>
      </w:r>
      <w:r w:rsidR="00666F7A" w:rsidRPr="00666F7A">
        <w:rPr>
          <w:sz w:val="20"/>
          <w:szCs w:val="20"/>
        </w:rPr>
        <w:t xml:space="preserve"> p</w:t>
      </w:r>
      <w:r w:rsidR="00666F7A" w:rsidRPr="00D95FB2">
        <w:rPr>
          <w:rFonts w:ascii="Cambria" w:hAnsi="Cambria" w:cs="Cambria"/>
          <w:sz w:val="20"/>
          <w:szCs w:val="20"/>
        </w:rPr>
        <w:t>ř</w:t>
      </w:r>
      <w:r w:rsidR="00666F7A" w:rsidRPr="00666F7A">
        <w:rPr>
          <w:sz w:val="20"/>
          <w:szCs w:val="20"/>
        </w:rPr>
        <w:t>elo</w:t>
      </w:r>
      <w:r w:rsidR="00666F7A" w:rsidRPr="00D95FB2">
        <w:rPr>
          <w:sz w:val="20"/>
          <w:szCs w:val="20"/>
        </w:rPr>
        <w:t>ž</w:t>
      </w:r>
      <w:r w:rsidR="00666F7A" w:rsidRPr="00666F7A">
        <w:rPr>
          <w:sz w:val="20"/>
          <w:szCs w:val="20"/>
        </w:rPr>
        <w:t>it</w:t>
      </w:r>
      <w:r w:rsidR="00D95FB2">
        <w:rPr>
          <w:sz w:val="20"/>
          <w:szCs w:val="20"/>
        </w:rPr>
        <w:t xml:space="preserve"> nebo u zavěšených kabelových žlab</w:t>
      </w:r>
      <w:r w:rsidR="00D95FB2" w:rsidRPr="00D95FB2">
        <w:rPr>
          <w:rFonts w:ascii="Cambria" w:hAnsi="Cambria" w:cs="Cambria"/>
          <w:sz w:val="20"/>
          <w:szCs w:val="20"/>
        </w:rPr>
        <w:t>ů</w:t>
      </w:r>
      <w:r w:rsidR="00D95FB2" w:rsidRPr="00D95FB2">
        <w:rPr>
          <w:sz w:val="20"/>
          <w:szCs w:val="20"/>
        </w:rPr>
        <w:t xml:space="preserve"> vym</w:t>
      </w:r>
      <w:r w:rsidR="00D95FB2" w:rsidRPr="00D95FB2">
        <w:rPr>
          <w:rFonts w:ascii="Cambria" w:hAnsi="Cambria" w:cs="Cambria"/>
          <w:sz w:val="20"/>
          <w:szCs w:val="20"/>
        </w:rPr>
        <w:t>ě</w:t>
      </w:r>
      <w:r w:rsidR="00D95FB2" w:rsidRPr="00D95FB2">
        <w:rPr>
          <w:sz w:val="20"/>
          <w:szCs w:val="20"/>
        </w:rPr>
        <w:t>nit zav</w:t>
      </w:r>
      <w:r w:rsidR="00D95FB2" w:rsidRPr="00D95FB2">
        <w:rPr>
          <w:rFonts w:ascii="Cambria" w:hAnsi="Cambria" w:cs="Cambria"/>
          <w:sz w:val="20"/>
          <w:szCs w:val="20"/>
        </w:rPr>
        <w:t>ě</w:t>
      </w:r>
      <w:r w:rsidR="00D95FB2" w:rsidRPr="00D95FB2">
        <w:rPr>
          <w:sz w:val="20"/>
          <w:szCs w:val="20"/>
        </w:rPr>
        <w:t>šovací a podp</w:t>
      </w:r>
      <w:r w:rsidR="00D95FB2" w:rsidRPr="00D95FB2">
        <w:rPr>
          <w:rFonts w:ascii="Cambria" w:hAnsi="Cambria" w:cs="Cambria"/>
          <w:sz w:val="20"/>
          <w:szCs w:val="20"/>
        </w:rPr>
        <w:t>ů</w:t>
      </w:r>
      <w:r w:rsidR="00D95FB2" w:rsidRPr="00D95FB2">
        <w:rPr>
          <w:sz w:val="20"/>
          <w:szCs w:val="20"/>
        </w:rPr>
        <w:t>rn</w:t>
      </w:r>
      <w:r w:rsidR="00D95FB2" w:rsidRPr="00D95FB2">
        <w:rPr>
          <w:rFonts w:cs="France"/>
          <w:sz w:val="20"/>
          <w:szCs w:val="20"/>
        </w:rPr>
        <w:t>é</w:t>
      </w:r>
      <w:r w:rsidR="00D95FB2" w:rsidRPr="00D95FB2">
        <w:rPr>
          <w:sz w:val="20"/>
          <w:szCs w:val="20"/>
        </w:rPr>
        <w:t xml:space="preserve"> konstrukce</w:t>
      </w:r>
      <w:r w:rsidR="00666F7A" w:rsidRPr="00666F7A">
        <w:rPr>
          <w:sz w:val="20"/>
          <w:szCs w:val="20"/>
        </w:rPr>
        <w:t xml:space="preserve">. </w:t>
      </w:r>
      <w:r w:rsidR="00730827" w:rsidRPr="00666F7A">
        <w:rPr>
          <w:sz w:val="20"/>
          <w:szCs w:val="20"/>
        </w:rPr>
        <w:t>Dále nelze posoudit p</w:t>
      </w:r>
      <w:r w:rsidR="00730827" w:rsidRPr="00D95FB2">
        <w:rPr>
          <w:rFonts w:ascii="Cambria" w:hAnsi="Cambria" w:cs="Cambria"/>
          <w:sz w:val="20"/>
          <w:szCs w:val="20"/>
        </w:rPr>
        <w:t>ř</w:t>
      </w:r>
      <w:r w:rsidR="00730827" w:rsidRPr="00666F7A">
        <w:rPr>
          <w:sz w:val="20"/>
          <w:szCs w:val="20"/>
        </w:rPr>
        <w:t>i v</w:t>
      </w:r>
      <w:r w:rsidR="00730827" w:rsidRPr="00D95FB2">
        <w:rPr>
          <w:sz w:val="20"/>
          <w:szCs w:val="20"/>
        </w:rPr>
        <w:t>ý</w:t>
      </w:r>
      <w:r w:rsidR="00730827" w:rsidRPr="00666F7A">
        <w:rPr>
          <w:sz w:val="20"/>
          <w:szCs w:val="20"/>
        </w:rPr>
        <w:t>m</w:t>
      </w:r>
      <w:r w:rsidR="00730827" w:rsidRPr="00D95FB2">
        <w:rPr>
          <w:rFonts w:ascii="Cambria" w:hAnsi="Cambria" w:cs="Cambria"/>
          <w:sz w:val="20"/>
          <w:szCs w:val="20"/>
        </w:rPr>
        <w:t>ě</w:t>
      </w:r>
      <w:r w:rsidR="00730827" w:rsidRPr="00666F7A">
        <w:rPr>
          <w:sz w:val="20"/>
          <w:szCs w:val="20"/>
        </w:rPr>
        <w:t>n</w:t>
      </w:r>
      <w:r w:rsidR="00730827" w:rsidRPr="00D95FB2">
        <w:rPr>
          <w:rFonts w:ascii="Cambria" w:hAnsi="Cambria" w:cs="Cambria"/>
          <w:sz w:val="20"/>
          <w:szCs w:val="20"/>
        </w:rPr>
        <w:t>ě</w:t>
      </w:r>
      <w:r w:rsidR="00730827" w:rsidRPr="00666F7A">
        <w:rPr>
          <w:sz w:val="20"/>
          <w:szCs w:val="20"/>
        </w:rPr>
        <w:t xml:space="preserve"> poškozené tepelné izolace stav </w:t>
      </w:r>
      <w:r w:rsidR="00666F7A">
        <w:rPr>
          <w:sz w:val="20"/>
          <w:szCs w:val="20"/>
        </w:rPr>
        <w:t>(zapravení</w:t>
      </w:r>
      <w:r w:rsidR="002850BD">
        <w:rPr>
          <w:sz w:val="20"/>
          <w:szCs w:val="20"/>
        </w:rPr>
        <w:t>, zatěsn</w:t>
      </w:r>
      <w:r w:rsidR="002850BD">
        <w:rPr>
          <w:rFonts w:ascii="Cambria" w:hAnsi="Cambria"/>
          <w:sz w:val="20"/>
          <w:szCs w:val="20"/>
        </w:rPr>
        <w:t>ění</w:t>
      </w:r>
      <w:r w:rsidR="00666F7A">
        <w:rPr>
          <w:sz w:val="20"/>
          <w:szCs w:val="20"/>
        </w:rPr>
        <w:t xml:space="preserve">) </w:t>
      </w:r>
      <w:r w:rsidR="00432365" w:rsidRPr="00666F7A">
        <w:rPr>
          <w:sz w:val="20"/>
          <w:szCs w:val="20"/>
        </w:rPr>
        <w:t>p</w:t>
      </w:r>
      <w:r w:rsidR="00432365" w:rsidRPr="00D95FB2">
        <w:rPr>
          <w:rFonts w:ascii="Cambria" w:hAnsi="Cambria" w:cs="Cambria"/>
          <w:sz w:val="20"/>
          <w:szCs w:val="20"/>
        </w:rPr>
        <w:t>ů</w:t>
      </w:r>
      <w:r w:rsidR="00432365" w:rsidRPr="00666F7A">
        <w:rPr>
          <w:sz w:val="20"/>
          <w:szCs w:val="20"/>
        </w:rPr>
        <w:t>vodního podkladu s míst</w:t>
      </w:r>
      <w:r w:rsidR="00432365" w:rsidRPr="00D95FB2">
        <w:rPr>
          <w:rFonts w:ascii="Cambria" w:hAnsi="Cambria" w:cs="Cambria"/>
          <w:sz w:val="20"/>
          <w:szCs w:val="20"/>
        </w:rPr>
        <w:t>ě</w:t>
      </w:r>
      <w:r w:rsidR="00432365" w:rsidRPr="00666F7A">
        <w:rPr>
          <w:sz w:val="20"/>
          <w:szCs w:val="20"/>
        </w:rPr>
        <w:t xml:space="preserve"> </w:t>
      </w:r>
      <w:r w:rsidR="00730827" w:rsidRPr="00666F7A">
        <w:rPr>
          <w:sz w:val="20"/>
          <w:szCs w:val="20"/>
        </w:rPr>
        <w:t>prostup</w:t>
      </w:r>
      <w:r w:rsidR="00730827" w:rsidRPr="00D95FB2">
        <w:rPr>
          <w:rFonts w:ascii="Cambria" w:hAnsi="Cambria" w:cs="Cambria"/>
          <w:sz w:val="20"/>
          <w:szCs w:val="20"/>
        </w:rPr>
        <w:t>ů</w:t>
      </w:r>
      <w:r w:rsidR="00730827" w:rsidRPr="00666F7A">
        <w:rPr>
          <w:sz w:val="20"/>
          <w:szCs w:val="20"/>
        </w:rPr>
        <w:t xml:space="preserve"> podlahou</w:t>
      </w:r>
      <w:r w:rsidR="00666F7A">
        <w:rPr>
          <w:sz w:val="20"/>
          <w:szCs w:val="20"/>
        </w:rPr>
        <w:t>/strop</w:t>
      </w:r>
      <w:r w:rsidR="005543B4">
        <w:rPr>
          <w:sz w:val="20"/>
          <w:szCs w:val="20"/>
        </w:rPr>
        <w:t>em</w:t>
      </w:r>
      <w:r w:rsidR="005543B4" w:rsidRPr="00D95FB2">
        <w:rPr>
          <w:sz w:val="20"/>
          <w:szCs w:val="20"/>
        </w:rPr>
        <w:t>.</w:t>
      </w:r>
    </w:p>
    <w:p w:rsidR="003A6B49" w:rsidRPr="00723B71" w:rsidRDefault="003A6B49" w:rsidP="00723B71">
      <w:pPr>
        <w:rPr>
          <w:sz w:val="16"/>
          <w:szCs w:val="16"/>
        </w:rPr>
      </w:pPr>
    </w:p>
    <w:p w:rsidR="003A6B49" w:rsidRDefault="003A6B49" w:rsidP="003A6B49">
      <w:pPr>
        <w:pStyle w:val="StylFrance11bZarovnatdoblokuPrvndek2cmPed"/>
        <w:ind w:left="142" w:right="0" w:firstLine="0"/>
        <w:rPr>
          <w:sz w:val="20"/>
          <w:szCs w:val="20"/>
          <w:u w:val="single"/>
        </w:rPr>
      </w:pPr>
      <w:r w:rsidRPr="001E76F0">
        <w:rPr>
          <w:sz w:val="20"/>
          <w:szCs w:val="20"/>
          <w:u w:val="single"/>
        </w:rPr>
        <w:t xml:space="preserve">OPRAVA </w:t>
      </w:r>
      <w:r>
        <w:rPr>
          <w:sz w:val="20"/>
          <w:szCs w:val="20"/>
          <w:u w:val="single"/>
        </w:rPr>
        <w:t>PODBITÍ</w:t>
      </w:r>
    </w:p>
    <w:p w:rsidR="003A6B49" w:rsidRPr="004E7446" w:rsidRDefault="003A6B49" w:rsidP="003A6B49">
      <w:pPr>
        <w:pStyle w:val="StylFrance11bZarovnatdoblokuPrvndek2cmPed"/>
        <w:ind w:left="142" w:right="0" w:firstLine="0"/>
        <w:rPr>
          <w:sz w:val="20"/>
          <w:szCs w:val="20"/>
        </w:rPr>
      </w:pPr>
      <w:r w:rsidRPr="004E7446">
        <w:rPr>
          <w:sz w:val="20"/>
          <w:szCs w:val="20"/>
        </w:rPr>
        <w:t>Z d</w:t>
      </w:r>
      <w:r w:rsidRPr="004E7446">
        <w:rPr>
          <w:rFonts w:ascii="Cambria" w:hAnsi="Cambria" w:cs="Cambria"/>
          <w:sz w:val="20"/>
          <w:szCs w:val="20"/>
        </w:rPr>
        <w:t>ů</w:t>
      </w:r>
      <w:r w:rsidRPr="004E7446">
        <w:rPr>
          <w:sz w:val="20"/>
          <w:szCs w:val="20"/>
        </w:rPr>
        <w:t>vodu </w:t>
      </w:r>
      <w:r w:rsidR="00A435DA" w:rsidRPr="004E7446">
        <w:rPr>
          <w:sz w:val="20"/>
          <w:szCs w:val="20"/>
        </w:rPr>
        <w:t xml:space="preserve">ze všech stran </w:t>
      </w:r>
      <w:r w:rsidR="00AB59FA" w:rsidRPr="004E7446">
        <w:rPr>
          <w:sz w:val="20"/>
          <w:szCs w:val="20"/>
        </w:rPr>
        <w:t>zakrytí nosné konstrukce nesoucí podbití</w:t>
      </w:r>
      <w:r w:rsidRPr="004E7446">
        <w:rPr>
          <w:sz w:val="20"/>
          <w:szCs w:val="20"/>
        </w:rPr>
        <w:t xml:space="preserve"> </w:t>
      </w:r>
      <w:r w:rsidR="00C27CD2" w:rsidRPr="004E7446">
        <w:rPr>
          <w:sz w:val="20"/>
          <w:szCs w:val="20"/>
        </w:rPr>
        <w:t>p</w:t>
      </w:r>
      <w:r w:rsidR="00C27CD2" w:rsidRPr="004E7446">
        <w:rPr>
          <w:rFonts w:ascii="Cambria" w:hAnsi="Cambria" w:cs="Cambria"/>
          <w:sz w:val="20"/>
          <w:szCs w:val="20"/>
        </w:rPr>
        <w:t>ř</w:t>
      </w:r>
      <w:r w:rsidR="00C27CD2" w:rsidRPr="004E7446">
        <w:rPr>
          <w:sz w:val="20"/>
          <w:szCs w:val="20"/>
        </w:rPr>
        <w:t>esahu st</w:t>
      </w:r>
      <w:r w:rsidR="00C27CD2" w:rsidRPr="004E7446">
        <w:rPr>
          <w:rFonts w:ascii="Cambria" w:hAnsi="Cambria" w:cs="Cambria"/>
          <w:sz w:val="20"/>
          <w:szCs w:val="20"/>
        </w:rPr>
        <w:t>ř</w:t>
      </w:r>
      <w:r w:rsidR="00C27CD2" w:rsidRPr="004E7446">
        <w:rPr>
          <w:sz w:val="20"/>
          <w:szCs w:val="20"/>
        </w:rPr>
        <w:t xml:space="preserve">echy, </w:t>
      </w:r>
      <w:r w:rsidR="0005037D" w:rsidRPr="004E7446">
        <w:rPr>
          <w:sz w:val="20"/>
          <w:szCs w:val="20"/>
        </w:rPr>
        <w:t>nelze objektivn</w:t>
      </w:r>
      <w:r w:rsidR="0005037D" w:rsidRPr="004E7446">
        <w:rPr>
          <w:rFonts w:ascii="Cambria" w:hAnsi="Cambria" w:cs="Cambria"/>
          <w:sz w:val="20"/>
          <w:szCs w:val="20"/>
        </w:rPr>
        <w:t>ě</w:t>
      </w:r>
      <w:r w:rsidR="0005037D" w:rsidRPr="004E7446">
        <w:rPr>
          <w:sz w:val="20"/>
          <w:szCs w:val="20"/>
        </w:rPr>
        <w:t xml:space="preserve"> stanovit mno</w:t>
      </w:r>
      <w:r w:rsidR="0005037D" w:rsidRPr="004E7446">
        <w:rPr>
          <w:rFonts w:cs="France"/>
          <w:sz w:val="20"/>
          <w:szCs w:val="20"/>
        </w:rPr>
        <w:t>ž</w:t>
      </w:r>
      <w:r w:rsidR="0005037D" w:rsidRPr="004E7446">
        <w:rPr>
          <w:sz w:val="20"/>
          <w:szCs w:val="20"/>
        </w:rPr>
        <w:t>stv</w:t>
      </w:r>
      <w:r w:rsidR="0005037D" w:rsidRPr="004E7446">
        <w:rPr>
          <w:rFonts w:cs="France"/>
          <w:sz w:val="20"/>
          <w:szCs w:val="20"/>
        </w:rPr>
        <w:t>í</w:t>
      </w:r>
      <w:r w:rsidR="0005037D" w:rsidRPr="004E7446">
        <w:rPr>
          <w:sz w:val="20"/>
          <w:szCs w:val="20"/>
        </w:rPr>
        <w:t xml:space="preserve"> po</w:t>
      </w:r>
      <w:r w:rsidR="0005037D" w:rsidRPr="004E7446">
        <w:rPr>
          <w:rFonts w:cs="France"/>
          <w:sz w:val="20"/>
          <w:szCs w:val="20"/>
        </w:rPr>
        <w:t>š</w:t>
      </w:r>
      <w:r w:rsidR="0005037D" w:rsidRPr="004E7446">
        <w:rPr>
          <w:sz w:val="20"/>
          <w:szCs w:val="20"/>
        </w:rPr>
        <w:t>kozen</w:t>
      </w:r>
      <w:r w:rsidR="0005037D" w:rsidRPr="004E7446">
        <w:rPr>
          <w:rFonts w:cs="France"/>
          <w:sz w:val="20"/>
          <w:szCs w:val="20"/>
        </w:rPr>
        <w:t>ý</w:t>
      </w:r>
      <w:r w:rsidR="0005037D" w:rsidRPr="004E7446">
        <w:rPr>
          <w:sz w:val="20"/>
          <w:szCs w:val="20"/>
        </w:rPr>
        <w:t>ch prvk</w:t>
      </w:r>
      <w:r w:rsidR="0005037D" w:rsidRPr="004E7446">
        <w:rPr>
          <w:rFonts w:ascii="Cambria" w:hAnsi="Cambria" w:cs="Cambria"/>
          <w:sz w:val="20"/>
          <w:szCs w:val="20"/>
        </w:rPr>
        <w:t>ů</w:t>
      </w:r>
      <w:r w:rsidR="0005037D" w:rsidRPr="004E7446">
        <w:rPr>
          <w:sz w:val="20"/>
          <w:szCs w:val="20"/>
        </w:rPr>
        <w:t xml:space="preserve"> </w:t>
      </w:r>
      <w:r w:rsidR="00C27CD2" w:rsidRPr="004E7446">
        <w:rPr>
          <w:sz w:val="20"/>
          <w:szCs w:val="20"/>
        </w:rPr>
        <w:t xml:space="preserve">u </w:t>
      </w:r>
      <w:r w:rsidR="0005037D" w:rsidRPr="004E7446">
        <w:rPr>
          <w:sz w:val="20"/>
          <w:szCs w:val="20"/>
        </w:rPr>
        <w:t>nosn</w:t>
      </w:r>
      <w:r w:rsidR="0005037D" w:rsidRPr="004E7446">
        <w:rPr>
          <w:rFonts w:cs="France"/>
          <w:sz w:val="20"/>
          <w:szCs w:val="20"/>
        </w:rPr>
        <w:t>é</w:t>
      </w:r>
      <w:r w:rsidR="0005037D" w:rsidRPr="004E7446">
        <w:rPr>
          <w:sz w:val="20"/>
          <w:szCs w:val="20"/>
        </w:rPr>
        <w:t>ho ro</w:t>
      </w:r>
      <w:r w:rsidR="0005037D" w:rsidRPr="004E7446">
        <w:rPr>
          <w:rFonts w:cs="France"/>
          <w:sz w:val="20"/>
          <w:szCs w:val="20"/>
        </w:rPr>
        <w:t>š</w:t>
      </w:r>
      <w:r w:rsidR="0005037D" w:rsidRPr="004E7446">
        <w:rPr>
          <w:sz w:val="20"/>
          <w:szCs w:val="20"/>
        </w:rPr>
        <w:t>tu.</w:t>
      </w:r>
      <w:r w:rsidR="004E7446" w:rsidRPr="004E7446">
        <w:rPr>
          <w:sz w:val="20"/>
          <w:szCs w:val="20"/>
        </w:rPr>
        <w:t xml:space="preserve"> Vzhledem ke špatnému p</w:t>
      </w:r>
      <w:r w:rsidR="004E7446" w:rsidRPr="004E7446">
        <w:rPr>
          <w:rFonts w:ascii="Cambria" w:hAnsi="Cambria" w:cs="Cambria"/>
          <w:sz w:val="20"/>
          <w:szCs w:val="20"/>
        </w:rPr>
        <w:t>ř</w:t>
      </w:r>
      <w:r w:rsidR="004E7446" w:rsidRPr="004E7446">
        <w:rPr>
          <w:rFonts w:cs="France"/>
          <w:sz w:val="20"/>
          <w:szCs w:val="20"/>
        </w:rPr>
        <w:t>í</w:t>
      </w:r>
      <w:r w:rsidR="004E7446" w:rsidRPr="004E7446">
        <w:rPr>
          <w:sz w:val="20"/>
          <w:szCs w:val="20"/>
        </w:rPr>
        <w:t>stupu ke v</w:t>
      </w:r>
      <w:r w:rsidR="004E7446" w:rsidRPr="004E7446">
        <w:rPr>
          <w:rFonts w:cs="France"/>
          <w:sz w:val="20"/>
          <w:szCs w:val="20"/>
        </w:rPr>
        <w:t>š</w:t>
      </w:r>
      <w:r w:rsidR="004E7446" w:rsidRPr="004E7446">
        <w:rPr>
          <w:sz w:val="20"/>
          <w:szCs w:val="20"/>
        </w:rPr>
        <w:t>em konstrukc</w:t>
      </w:r>
      <w:r w:rsidR="004E7446" w:rsidRPr="004E7446">
        <w:rPr>
          <w:rFonts w:cs="France"/>
          <w:sz w:val="20"/>
          <w:szCs w:val="20"/>
        </w:rPr>
        <w:t>í</w:t>
      </w:r>
      <w:r w:rsidR="004E7446" w:rsidRPr="004E7446">
        <w:rPr>
          <w:sz w:val="20"/>
          <w:szCs w:val="20"/>
        </w:rPr>
        <w:t>m podbit</w:t>
      </w:r>
      <w:r w:rsidR="004E7446" w:rsidRPr="004E7446">
        <w:rPr>
          <w:rFonts w:cs="France"/>
          <w:sz w:val="20"/>
          <w:szCs w:val="20"/>
        </w:rPr>
        <w:t>í</w:t>
      </w:r>
      <w:r w:rsidR="004E7446" w:rsidRPr="004E7446">
        <w:rPr>
          <w:sz w:val="20"/>
          <w:szCs w:val="20"/>
        </w:rPr>
        <w:t xml:space="preserve"> nelze p</w:t>
      </w:r>
      <w:r w:rsidR="004E7446" w:rsidRPr="004E7446">
        <w:rPr>
          <w:rFonts w:ascii="Cambria" w:hAnsi="Cambria" w:cs="Cambria"/>
          <w:sz w:val="20"/>
          <w:szCs w:val="20"/>
        </w:rPr>
        <w:t>ř</w:t>
      </w:r>
      <w:r w:rsidR="004E7446" w:rsidRPr="004E7446">
        <w:rPr>
          <w:sz w:val="20"/>
          <w:szCs w:val="20"/>
        </w:rPr>
        <w:t>esn</w:t>
      </w:r>
      <w:r w:rsidR="004E7446" w:rsidRPr="004E7446">
        <w:rPr>
          <w:rFonts w:ascii="Cambria" w:hAnsi="Cambria" w:cs="Cambria"/>
          <w:sz w:val="20"/>
          <w:szCs w:val="20"/>
        </w:rPr>
        <w:t>ě</w:t>
      </w:r>
      <w:r w:rsidR="004E7446" w:rsidRPr="004E7446">
        <w:rPr>
          <w:sz w:val="20"/>
          <w:szCs w:val="20"/>
        </w:rPr>
        <w:t xml:space="preserve"> stanovit </w:t>
      </w:r>
      <w:r w:rsidR="00A435DA">
        <w:rPr>
          <w:sz w:val="20"/>
          <w:szCs w:val="20"/>
        </w:rPr>
        <w:t xml:space="preserve">i </w:t>
      </w:r>
      <w:r w:rsidR="004E7446" w:rsidRPr="004E7446">
        <w:rPr>
          <w:sz w:val="20"/>
          <w:szCs w:val="20"/>
        </w:rPr>
        <w:t>rozsah po</w:t>
      </w:r>
      <w:r w:rsidR="004E7446" w:rsidRPr="004E7446">
        <w:rPr>
          <w:rFonts w:cs="France"/>
          <w:sz w:val="20"/>
          <w:szCs w:val="20"/>
        </w:rPr>
        <w:t>š</w:t>
      </w:r>
      <w:r w:rsidR="004E7446" w:rsidRPr="004E7446">
        <w:rPr>
          <w:sz w:val="20"/>
          <w:szCs w:val="20"/>
        </w:rPr>
        <w:t>kozen</w:t>
      </w:r>
      <w:r w:rsidR="004E7446" w:rsidRPr="004E7446">
        <w:rPr>
          <w:rFonts w:cs="France"/>
          <w:sz w:val="20"/>
          <w:szCs w:val="20"/>
        </w:rPr>
        <w:t>ý</w:t>
      </w:r>
      <w:r w:rsidR="004E7446" w:rsidRPr="004E7446">
        <w:rPr>
          <w:sz w:val="20"/>
          <w:szCs w:val="20"/>
        </w:rPr>
        <w:t>ch ploch</w:t>
      </w:r>
      <w:r w:rsidR="00A10EDF">
        <w:rPr>
          <w:sz w:val="20"/>
          <w:szCs w:val="20"/>
        </w:rPr>
        <w:t xml:space="preserve"> podbití</w:t>
      </w:r>
      <w:r w:rsidR="004E7446" w:rsidRPr="004E7446">
        <w:rPr>
          <w:sz w:val="20"/>
          <w:szCs w:val="20"/>
        </w:rPr>
        <w:t>.</w:t>
      </w:r>
    </w:p>
    <w:p w:rsidR="00992F32" w:rsidRPr="007B1A3D" w:rsidRDefault="00992F32" w:rsidP="00633524">
      <w:pPr>
        <w:rPr>
          <w:sz w:val="20"/>
          <w:szCs w:val="20"/>
        </w:rPr>
      </w:pPr>
    </w:p>
    <w:p w:rsidR="00A620B9" w:rsidRPr="00614302" w:rsidRDefault="00A620B9" w:rsidP="008A065F">
      <w:pPr>
        <w:pStyle w:val="StylFrance11bZarovnatdoblokuPrvndek2cmPed"/>
        <w:ind w:left="142" w:right="0" w:firstLine="0"/>
      </w:pPr>
      <w:r w:rsidRPr="007B1A3D">
        <w:rPr>
          <w:sz w:val="20"/>
          <w:szCs w:val="20"/>
        </w:rPr>
        <w:t>Olomouc</w:t>
      </w:r>
      <w:r w:rsidR="008A41EC" w:rsidRPr="007B1A3D">
        <w:rPr>
          <w:sz w:val="20"/>
          <w:szCs w:val="20"/>
        </w:rPr>
        <w:t>,</w:t>
      </w:r>
      <w:r w:rsidRPr="007B1A3D">
        <w:rPr>
          <w:sz w:val="20"/>
          <w:szCs w:val="20"/>
        </w:rPr>
        <w:t xml:space="preserve"> </w:t>
      </w:r>
      <w:r w:rsidR="00614302" w:rsidRPr="007B1A3D">
        <w:rPr>
          <w:rFonts w:cs="Cambria"/>
          <w:sz w:val="20"/>
          <w:szCs w:val="20"/>
        </w:rPr>
        <w:t>červen</w:t>
      </w:r>
      <w:r w:rsidR="008A41EC" w:rsidRPr="007B1A3D">
        <w:rPr>
          <w:sz w:val="20"/>
          <w:szCs w:val="20"/>
        </w:rPr>
        <w:t xml:space="preserve"> </w:t>
      </w:r>
      <w:r w:rsidRPr="007B1A3D">
        <w:rPr>
          <w:sz w:val="20"/>
          <w:szCs w:val="20"/>
        </w:rPr>
        <w:t>20</w:t>
      </w:r>
      <w:r w:rsidR="00994E48" w:rsidRPr="007B1A3D">
        <w:rPr>
          <w:sz w:val="20"/>
          <w:szCs w:val="20"/>
        </w:rPr>
        <w:t>2</w:t>
      </w:r>
      <w:r w:rsidR="00D96913" w:rsidRPr="007B1A3D">
        <w:rPr>
          <w:sz w:val="20"/>
          <w:szCs w:val="20"/>
        </w:rPr>
        <w:t>1</w:t>
      </w:r>
      <w:r w:rsidRPr="007B1A3D">
        <w:rPr>
          <w:sz w:val="20"/>
          <w:szCs w:val="20"/>
        </w:rPr>
        <w:t xml:space="preserve">                                                                 </w:t>
      </w:r>
    </w:p>
    <w:p w:rsidR="00A620B9" w:rsidRPr="00404B33" w:rsidRDefault="00A620B9" w:rsidP="008A065F">
      <w:pPr>
        <w:pStyle w:val="TEXT1"/>
        <w:ind w:left="142" w:right="0" w:firstLine="0"/>
        <w:jc w:val="right"/>
        <w:rPr>
          <w:rFonts w:ascii="France" w:hAnsi="France" w:cs="France"/>
          <w:color w:val="auto"/>
          <w:szCs w:val="22"/>
        </w:rPr>
      </w:pPr>
      <w:r w:rsidRPr="00404B33">
        <w:rPr>
          <w:rFonts w:ascii="France" w:hAnsi="France" w:cs="France"/>
          <w:color w:val="auto"/>
          <w:szCs w:val="22"/>
        </w:rPr>
        <w:t xml:space="preserve"> </w:t>
      </w:r>
      <w:r w:rsidR="00416578" w:rsidRPr="00404B33">
        <w:rPr>
          <w:rFonts w:ascii="France" w:hAnsi="France" w:cs="France"/>
          <w:color w:val="auto"/>
          <w:szCs w:val="22"/>
        </w:rPr>
        <w:t>……</w:t>
      </w:r>
      <w:r w:rsidRPr="00404B33">
        <w:rPr>
          <w:rFonts w:ascii="France" w:hAnsi="France" w:cs="France"/>
          <w:color w:val="auto"/>
          <w:szCs w:val="22"/>
        </w:rPr>
        <w:t>.....................</w:t>
      </w:r>
    </w:p>
    <w:p w:rsidR="00D645F7" w:rsidRPr="008A065F" w:rsidRDefault="00A620B9" w:rsidP="008A065F">
      <w:pPr>
        <w:ind w:left="284" w:right="105"/>
        <w:jc w:val="right"/>
        <w:rPr>
          <w:rFonts w:ascii="France CE" w:hAnsi="France CE"/>
          <w:b/>
        </w:rPr>
      </w:pPr>
      <w:r w:rsidRPr="00404B33">
        <w:rPr>
          <w:rFonts w:cs="France"/>
          <w:sz w:val="22"/>
          <w:szCs w:val="22"/>
        </w:rPr>
        <w:t xml:space="preserve">                                                                                </w:t>
      </w:r>
      <w:r w:rsidR="00BE6899" w:rsidRPr="008A065F">
        <w:rPr>
          <w:rFonts w:ascii="France CE" w:hAnsi="France CE"/>
          <w:sz w:val="22"/>
          <w:szCs w:val="22"/>
        </w:rPr>
        <w:t>Dalibor Zapletal</w:t>
      </w:r>
    </w:p>
    <w:sectPr w:rsidR="00D645F7" w:rsidRPr="008A065F" w:rsidSect="008A065F">
      <w:headerReference w:type="default" r:id="rId8"/>
      <w:footerReference w:type="default" r:id="rId9"/>
      <w:pgSz w:w="11906" w:h="16838" w:code="9"/>
      <w:pgMar w:top="2269" w:right="849" w:bottom="1538" w:left="992" w:header="879" w:footer="848" w:gutter="284"/>
      <w:pgBorders w:zOrder="back">
        <w:top w:val="single" w:sz="4" w:space="10" w:color="auto"/>
        <w:left w:val="single" w:sz="4" w:space="20" w:color="auto"/>
        <w:bottom w:val="single" w:sz="4" w:space="0" w:color="auto"/>
        <w:right w:val="single" w:sz="4" w:space="20" w:color="auto"/>
      </w:pgBorders>
      <w:pgNumType w:start="1"/>
      <w:cols w:space="708" w:equalWidth="0">
        <w:col w:w="9781" w:space="708"/>
      </w:cols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3CE1" w:rsidRDefault="00DF3CE1">
      <w:r>
        <w:separator/>
      </w:r>
    </w:p>
  </w:endnote>
  <w:endnote w:type="continuationSeparator" w:id="0">
    <w:p w:rsidR="00DF3CE1" w:rsidRDefault="00DF3C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tarSymbol">
    <w:altName w:val="Arial Unicode MS"/>
    <w:panose1 w:val="00000000000000000000"/>
    <w:charset w:val="02"/>
    <w:family w:val="auto"/>
    <w:notTrueType/>
    <w:pitch w:val="default"/>
  </w:font>
  <w:font w:name="France">
    <w:panose1 w:val="00000000000000000000"/>
    <w:charset w:val="00"/>
    <w:family w:val="auto"/>
    <w:pitch w:val="variable"/>
    <w:sig w:usb0="00000007" w:usb1="00000000" w:usb2="00000000" w:usb3="00000000" w:csb0="00000003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olonna MT">
    <w:panose1 w:val="04020805060202030203"/>
    <w:charset w:val="00"/>
    <w:family w:val="decorative"/>
    <w:pitch w:val="variable"/>
    <w:sig w:usb0="00000003" w:usb1="00000000" w:usb2="00000000" w:usb3="00000000" w:csb0="00000001" w:csb1="00000000"/>
  </w:font>
  <w:font w:name="Vogue">
    <w:altName w:val="Times New Roman"/>
    <w:charset w:val="00"/>
    <w:family w:val="auto"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France CE">
    <w:panose1 w:val="00000000000000000000"/>
    <w:charset w:val="00"/>
    <w:family w:val="auto"/>
    <w:pitch w:val="variable"/>
    <w:sig w:usb0="00000007" w:usb1="00000000" w:usb2="00000000" w:usb3="00000000" w:csb0="00000003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552" w:type="dxa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552"/>
    </w:tblGrid>
    <w:tr w:rsidR="00D30B0C">
      <w:trPr>
        <w:cantSplit/>
        <w:trHeight w:val="233"/>
      </w:trPr>
      <w:tc>
        <w:tcPr>
          <w:tcW w:w="9552" w:type="dxa"/>
        </w:tcPr>
        <w:p w:rsidR="00D30B0C" w:rsidRDefault="00D30B0C">
          <w:pPr>
            <w:rPr>
              <w:b/>
              <w:bCs/>
              <w:sz w:val="20"/>
            </w:rPr>
          </w:pPr>
          <w:r>
            <w:rPr>
              <w:b/>
              <w:bCs/>
              <w:sz w:val="20"/>
            </w:rPr>
            <w:t xml:space="preserve">* IČO: </w:t>
          </w:r>
          <w:proofErr w:type="gramStart"/>
          <w:r>
            <w:rPr>
              <w:b/>
              <w:bCs/>
              <w:sz w:val="20"/>
            </w:rPr>
            <w:t>1550 5961   * DIČ</w:t>
          </w:r>
          <w:proofErr w:type="gramEnd"/>
          <w:r>
            <w:rPr>
              <w:b/>
              <w:bCs/>
              <w:sz w:val="20"/>
            </w:rPr>
            <w:t xml:space="preserve">: CZ5912220963   * Bankovní spojení: KB </w:t>
          </w:r>
          <w:proofErr w:type="gramStart"/>
          <w:r>
            <w:rPr>
              <w:b/>
              <w:bCs/>
              <w:sz w:val="20"/>
            </w:rPr>
            <w:t>Olomouc,  400 546</w:t>
          </w:r>
          <w:proofErr w:type="gramEnd"/>
          <w:r>
            <w:rPr>
              <w:b/>
              <w:bCs/>
              <w:sz w:val="20"/>
            </w:rPr>
            <w:t xml:space="preserve"> – 811 / 0100</w:t>
          </w:r>
        </w:p>
      </w:tc>
    </w:tr>
  </w:tbl>
  <w:p w:rsidR="00D30B0C" w:rsidRDefault="00D30B0C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3CE1" w:rsidRDefault="00DF3CE1">
      <w:r>
        <w:separator/>
      </w:r>
    </w:p>
  </w:footnote>
  <w:footnote w:type="continuationSeparator" w:id="0">
    <w:p w:rsidR="00DF3CE1" w:rsidRDefault="00DF3CE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639" w:type="dxa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8452"/>
      <w:gridCol w:w="1187"/>
    </w:tblGrid>
    <w:tr w:rsidR="00D30B0C">
      <w:trPr>
        <w:trHeight w:hRule="exact" w:val="1134"/>
      </w:trPr>
      <w:tc>
        <w:tcPr>
          <w:tcW w:w="8452" w:type="dxa"/>
        </w:tcPr>
        <w:p w:rsidR="00D30B0C" w:rsidRDefault="00D30B0C">
          <w:pPr>
            <w:pStyle w:val="Nadpis3"/>
            <w:rPr>
              <w:b/>
              <w:bCs/>
              <w:spacing w:val="10"/>
              <w:position w:val="-56"/>
            </w:rPr>
          </w:pPr>
          <w:r>
            <w:rPr>
              <w:b/>
              <w:bCs/>
              <w:spacing w:val="24"/>
              <w:position w:val="-50"/>
            </w:rPr>
            <w:t xml:space="preserve"> </w:t>
          </w:r>
          <w:proofErr w:type="spellStart"/>
          <w:r>
            <w:rPr>
              <w:b/>
              <w:bCs/>
              <w:spacing w:val="10"/>
              <w:position w:val="-56"/>
            </w:rPr>
            <w:t>Architektonicko</w:t>
          </w:r>
          <w:proofErr w:type="spellEnd"/>
          <w:r>
            <w:rPr>
              <w:b/>
              <w:bCs/>
              <w:spacing w:val="10"/>
              <w:position w:val="-56"/>
            </w:rPr>
            <w:t xml:space="preserve"> urbanistický atelier</w:t>
          </w:r>
        </w:p>
        <w:p w:rsidR="00D30B0C" w:rsidRDefault="00D30B0C">
          <w:pPr>
            <w:rPr>
              <w:b/>
              <w:bCs/>
              <w:position w:val="-6"/>
            </w:rPr>
          </w:pPr>
          <w:r>
            <w:rPr>
              <w:b/>
              <w:bCs/>
              <w:spacing w:val="4"/>
              <w:position w:val="-6"/>
              <w:sz w:val="20"/>
            </w:rPr>
            <w:t xml:space="preserve">  </w:t>
          </w:r>
          <w:proofErr w:type="gramStart"/>
          <w:r>
            <w:rPr>
              <w:b/>
              <w:bCs/>
              <w:position w:val="-6"/>
              <w:sz w:val="20"/>
            </w:rPr>
            <w:t>ul.8.května</w:t>
          </w:r>
          <w:proofErr w:type="gramEnd"/>
          <w:r>
            <w:rPr>
              <w:b/>
              <w:bCs/>
              <w:position w:val="-6"/>
              <w:sz w:val="20"/>
            </w:rPr>
            <w:t xml:space="preserve"> 16, 772 00 Olomouc 2,    tel/fax: 585 220 056    e-mail: atelier_a@ateol.cz</w:t>
          </w:r>
        </w:p>
      </w:tc>
      <w:tc>
        <w:tcPr>
          <w:tcW w:w="1187" w:type="dxa"/>
        </w:tcPr>
        <w:p w:rsidR="00D30B0C" w:rsidRDefault="00D30B0C">
          <w:pPr>
            <w:tabs>
              <w:tab w:val="left" w:pos="1673"/>
            </w:tabs>
          </w:pPr>
          <w:r>
            <w:object w:dxaOrig="1524" w:dyaOrig="1451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56.55pt;height:57.8pt" o:ole="">
                <v:imagedata r:id="rId1" o:title=""/>
              </v:shape>
              <o:OLEObject Type="Embed" ProgID="CorelDRAW.Graphic.11" ShapeID="_x0000_i1025" DrawAspect="Content" ObjectID="_1693658831" r:id="rId2"/>
            </w:object>
          </w:r>
          <w:r>
            <w:tab/>
          </w:r>
        </w:p>
      </w:tc>
    </w:tr>
  </w:tbl>
  <w:p w:rsidR="00D30B0C" w:rsidRDefault="00D30B0C">
    <w:pPr>
      <w:jc w:val="right"/>
      <w:rPr>
        <w:b/>
        <w:bCs/>
        <w:spacing w:val="30"/>
        <w:sz w:val="16"/>
        <w:szCs w:val="16"/>
      </w:rPr>
    </w:pPr>
    <w:r>
      <w:rPr>
        <w:b/>
        <w:bCs/>
        <w:spacing w:val="30"/>
        <w:sz w:val="16"/>
        <w:szCs w:val="16"/>
      </w:rPr>
      <w:t xml:space="preserve">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2F2AD8CE"/>
    <w:lvl w:ilvl="0">
      <w:numFmt w:val="bullet"/>
      <w:lvlText w:val="*"/>
      <w:lvlJc w:val="left"/>
    </w:lvl>
  </w:abstractNum>
  <w:abstractNum w:abstractNumId="1" w15:restartNumberingAfterBreak="0">
    <w:nsid w:val="0000000B"/>
    <w:multiLevelType w:val="multilevel"/>
    <w:tmpl w:val="0000000B"/>
    <w:name w:val="WW8Num11"/>
    <w:lvl w:ilvl="0">
      <w:start w:val="1"/>
      <w:numFmt w:val="bullet"/>
      <w:pStyle w:val="WW-Seznamsodrkami"/>
      <w:lvlText w:val=""/>
      <w:lvlJc w:val="left"/>
      <w:pPr>
        <w:tabs>
          <w:tab w:val="num" w:pos="720"/>
        </w:tabs>
        <w:ind w:left="720" w:hanging="720"/>
      </w:pPr>
      <w:rPr>
        <w:rFonts w:ascii="Wingdings" w:hAnsi="Wingdings" w:cs="StarSymbol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" w15:restartNumberingAfterBreak="0">
    <w:nsid w:val="0000000C"/>
    <w:multiLevelType w:val="multilevel"/>
    <w:tmpl w:val="0000000C"/>
    <w:name w:val="WW8Num7"/>
    <w:lvl w:ilvl="0">
      <w:start w:val="1"/>
      <w:numFmt w:val="bullet"/>
      <w:suff w:val="nothing"/>
      <w:lvlText w:val=""/>
      <w:lvlJc w:val="left"/>
      <w:pPr>
        <w:tabs>
          <w:tab w:val="num" w:pos="0"/>
        </w:tabs>
        <w:ind w:left="0" w:firstLine="0"/>
      </w:pPr>
      <w:rPr>
        <w:rFonts w:ascii="Wingdings" w:hAnsi="Wingdings" w:cs="StarSymbol"/>
        <w:sz w:val="18"/>
        <w:szCs w:val="18"/>
      </w:rPr>
    </w:lvl>
    <w:lvl w:ilvl="1">
      <w:start w:val="1"/>
      <w:numFmt w:val="decimal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0000000E"/>
    <w:multiLevelType w:val="multilevel"/>
    <w:tmpl w:val="0000000E"/>
    <w:name w:val="WW8Num12"/>
    <w:lvl w:ilvl="0">
      <w:start w:val="1"/>
      <w:numFmt w:val="bullet"/>
      <w:suff w:val="nothing"/>
      <w:lvlText w:val=""/>
      <w:lvlJc w:val="left"/>
      <w:pPr>
        <w:tabs>
          <w:tab w:val="num" w:pos="3970"/>
        </w:tabs>
        <w:ind w:left="3970" w:firstLine="0"/>
      </w:pPr>
      <w:rPr>
        <w:rFonts w:ascii="Wingdings" w:hAnsi="Wingdings" w:cs="StarSymbol"/>
        <w:sz w:val="18"/>
        <w:szCs w:val="18"/>
      </w:rPr>
    </w:lvl>
    <w:lvl w:ilvl="1">
      <w:start w:val="1"/>
      <w:numFmt w:val="decimal"/>
      <w:suff w:val="nothing"/>
      <w:lvlText w:val="%2."/>
      <w:lvlJc w:val="left"/>
      <w:pPr>
        <w:tabs>
          <w:tab w:val="num" w:pos="3970"/>
        </w:tabs>
        <w:ind w:left="3970" w:firstLine="0"/>
      </w:pPr>
    </w:lvl>
    <w:lvl w:ilvl="2">
      <w:start w:val="1"/>
      <w:numFmt w:val="decimal"/>
      <w:suff w:val="nothing"/>
      <w:lvlText w:val="%3."/>
      <w:lvlJc w:val="left"/>
      <w:pPr>
        <w:tabs>
          <w:tab w:val="num" w:pos="3970"/>
        </w:tabs>
        <w:ind w:left="3970" w:firstLine="0"/>
      </w:pPr>
    </w:lvl>
    <w:lvl w:ilvl="3">
      <w:start w:val="1"/>
      <w:numFmt w:val="decimal"/>
      <w:suff w:val="nothing"/>
      <w:lvlText w:val="%4."/>
      <w:lvlJc w:val="left"/>
      <w:pPr>
        <w:tabs>
          <w:tab w:val="num" w:pos="3970"/>
        </w:tabs>
        <w:ind w:left="3970" w:firstLine="0"/>
      </w:pPr>
    </w:lvl>
    <w:lvl w:ilvl="4">
      <w:start w:val="1"/>
      <w:numFmt w:val="decimal"/>
      <w:suff w:val="nothing"/>
      <w:lvlText w:val="%5."/>
      <w:lvlJc w:val="left"/>
      <w:pPr>
        <w:tabs>
          <w:tab w:val="num" w:pos="3970"/>
        </w:tabs>
        <w:ind w:left="3970" w:firstLine="0"/>
      </w:pPr>
    </w:lvl>
    <w:lvl w:ilvl="5">
      <w:start w:val="1"/>
      <w:numFmt w:val="decimal"/>
      <w:suff w:val="nothing"/>
      <w:lvlText w:val="%6."/>
      <w:lvlJc w:val="left"/>
      <w:pPr>
        <w:tabs>
          <w:tab w:val="num" w:pos="3970"/>
        </w:tabs>
        <w:ind w:left="397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3970"/>
        </w:tabs>
        <w:ind w:left="3970" w:firstLine="0"/>
      </w:pPr>
    </w:lvl>
    <w:lvl w:ilvl="7">
      <w:start w:val="1"/>
      <w:numFmt w:val="decimal"/>
      <w:suff w:val="nothing"/>
      <w:lvlText w:val="%8."/>
      <w:lvlJc w:val="left"/>
      <w:pPr>
        <w:tabs>
          <w:tab w:val="num" w:pos="3970"/>
        </w:tabs>
        <w:ind w:left="3970" w:firstLine="0"/>
      </w:pPr>
    </w:lvl>
    <w:lvl w:ilvl="8">
      <w:start w:val="1"/>
      <w:numFmt w:val="decimal"/>
      <w:suff w:val="nothing"/>
      <w:lvlText w:val="%9."/>
      <w:lvlJc w:val="left"/>
      <w:pPr>
        <w:tabs>
          <w:tab w:val="num" w:pos="3970"/>
        </w:tabs>
        <w:ind w:left="3970" w:firstLine="0"/>
      </w:pPr>
    </w:lvl>
  </w:abstractNum>
  <w:abstractNum w:abstractNumId="4" w15:restartNumberingAfterBreak="0">
    <w:nsid w:val="094F3D8C"/>
    <w:multiLevelType w:val="hybridMultilevel"/>
    <w:tmpl w:val="73528B38"/>
    <w:lvl w:ilvl="0" w:tplc="113229D0">
      <w:numFmt w:val="bullet"/>
      <w:lvlText w:val="-"/>
      <w:lvlJc w:val="left"/>
      <w:pPr>
        <w:ind w:left="502" w:hanging="360"/>
      </w:pPr>
      <w:rPr>
        <w:rFonts w:ascii="France" w:eastAsia="Times New Roman" w:hAnsi="France" w:cs="France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5" w15:restartNumberingAfterBreak="0">
    <w:nsid w:val="12EA4E3A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135E3320"/>
    <w:multiLevelType w:val="hybridMultilevel"/>
    <w:tmpl w:val="14820094"/>
    <w:name w:val="WW8Num14"/>
    <w:lvl w:ilvl="0" w:tplc="30FA4FBE">
      <w:start w:val="6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9496CB22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740C495A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6C266830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5A48FB4E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6F848CE8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42F872BE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6BBA1576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9D1CEB3C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7" w15:restartNumberingAfterBreak="0">
    <w:nsid w:val="144422E2"/>
    <w:multiLevelType w:val="hybridMultilevel"/>
    <w:tmpl w:val="7910E0D2"/>
    <w:lvl w:ilvl="0" w:tplc="CA465F72">
      <w:start w:val="1"/>
      <w:numFmt w:val="decimal"/>
      <w:lvlText w:val="%1."/>
      <w:lvlJc w:val="left"/>
      <w:pPr>
        <w:tabs>
          <w:tab w:val="num" w:pos="1493"/>
        </w:tabs>
        <w:ind w:left="1493" w:hanging="360"/>
      </w:pPr>
      <w:rPr>
        <w:rFonts w:hint="default"/>
      </w:rPr>
    </w:lvl>
    <w:lvl w:ilvl="1" w:tplc="04050003">
      <w:start w:val="1"/>
      <w:numFmt w:val="bullet"/>
      <w:lvlText w:val="-"/>
      <w:lvlJc w:val="left"/>
      <w:pPr>
        <w:tabs>
          <w:tab w:val="num" w:pos="2213"/>
        </w:tabs>
        <w:ind w:left="2213" w:hanging="360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lowerRoman"/>
      <w:lvlText w:val="%3."/>
      <w:lvlJc w:val="right"/>
      <w:pPr>
        <w:tabs>
          <w:tab w:val="num" w:pos="2933"/>
        </w:tabs>
        <w:ind w:left="2933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3653"/>
        </w:tabs>
        <w:ind w:left="3653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4373"/>
        </w:tabs>
        <w:ind w:left="4373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5093"/>
        </w:tabs>
        <w:ind w:left="5093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5813"/>
        </w:tabs>
        <w:ind w:left="5813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6533"/>
        </w:tabs>
        <w:ind w:left="6533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7253"/>
        </w:tabs>
        <w:ind w:left="7253" w:hanging="180"/>
      </w:pPr>
    </w:lvl>
  </w:abstractNum>
  <w:abstractNum w:abstractNumId="8" w15:restartNumberingAfterBreak="0">
    <w:nsid w:val="24046E21"/>
    <w:multiLevelType w:val="hybridMultilevel"/>
    <w:tmpl w:val="7838A16C"/>
    <w:lvl w:ilvl="0" w:tplc="DB3636E6">
      <w:start w:val="1"/>
      <w:numFmt w:val="lowerRoman"/>
      <w:lvlText w:val="%1)"/>
      <w:lvlJc w:val="left"/>
      <w:pPr>
        <w:ind w:left="2534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894" w:hanging="360"/>
      </w:pPr>
    </w:lvl>
    <w:lvl w:ilvl="2" w:tplc="0405001B" w:tentative="1">
      <w:start w:val="1"/>
      <w:numFmt w:val="lowerRoman"/>
      <w:lvlText w:val="%3."/>
      <w:lvlJc w:val="right"/>
      <w:pPr>
        <w:ind w:left="3614" w:hanging="180"/>
      </w:pPr>
    </w:lvl>
    <w:lvl w:ilvl="3" w:tplc="0405000F" w:tentative="1">
      <w:start w:val="1"/>
      <w:numFmt w:val="decimal"/>
      <w:lvlText w:val="%4."/>
      <w:lvlJc w:val="left"/>
      <w:pPr>
        <w:ind w:left="4334" w:hanging="360"/>
      </w:pPr>
    </w:lvl>
    <w:lvl w:ilvl="4" w:tplc="04050019" w:tentative="1">
      <w:start w:val="1"/>
      <w:numFmt w:val="lowerLetter"/>
      <w:lvlText w:val="%5."/>
      <w:lvlJc w:val="left"/>
      <w:pPr>
        <w:ind w:left="5054" w:hanging="360"/>
      </w:pPr>
    </w:lvl>
    <w:lvl w:ilvl="5" w:tplc="0405001B" w:tentative="1">
      <w:start w:val="1"/>
      <w:numFmt w:val="lowerRoman"/>
      <w:lvlText w:val="%6."/>
      <w:lvlJc w:val="right"/>
      <w:pPr>
        <w:ind w:left="5774" w:hanging="180"/>
      </w:pPr>
    </w:lvl>
    <w:lvl w:ilvl="6" w:tplc="0405000F" w:tentative="1">
      <w:start w:val="1"/>
      <w:numFmt w:val="decimal"/>
      <w:lvlText w:val="%7."/>
      <w:lvlJc w:val="left"/>
      <w:pPr>
        <w:ind w:left="6494" w:hanging="360"/>
      </w:pPr>
    </w:lvl>
    <w:lvl w:ilvl="7" w:tplc="04050019" w:tentative="1">
      <w:start w:val="1"/>
      <w:numFmt w:val="lowerLetter"/>
      <w:lvlText w:val="%8."/>
      <w:lvlJc w:val="left"/>
      <w:pPr>
        <w:ind w:left="7214" w:hanging="360"/>
      </w:pPr>
    </w:lvl>
    <w:lvl w:ilvl="8" w:tplc="0405001B" w:tentative="1">
      <w:start w:val="1"/>
      <w:numFmt w:val="lowerRoman"/>
      <w:lvlText w:val="%9."/>
      <w:lvlJc w:val="right"/>
      <w:pPr>
        <w:ind w:left="7934" w:hanging="180"/>
      </w:pPr>
    </w:lvl>
  </w:abstractNum>
  <w:abstractNum w:abstractNumId="9" w15:restartNumberingAfterBreak="0">
    <w:nsid w:val="26054A7F"/>
    <w:multiLevelType w:val="hybridMultilevel"/>
    <w:tmpl w:val="EB9C83EC"/>
    <w:lvl w:ilvl="0" w:tplc="4756377C">
      <w:start w:val="1"/>
      <w:numFmt w:val="lowerRoman"/>
      <w:lvlText w:val="%1)"/>
      <w:lvlJc w:val="left"/>
      <w:pPr>
        <w:ind w:left="2534" w:hanging="720"/>
      </w:pPr>
      <w:rPr>
        <w:rFonts w:ascii="France" w:hAnsi="France" w:hint="default"/>
      </w:rPr>
    </w:lvl>
    <w:lvl w:ilvl="1" w:tplc="04050019" w:tentative="1">
      <w:start w:val="1"/>
      <w:numFmt w:val="lowerLetter"/>
      <w:lvlText w:val="%2."/>
      <w:lvlJc w:val="left"/>
      <w:pPr>
        <w:ind w:left="2894" w:hanging="360"/>
      </w:pPr>
    </w:lvl>
    <w:lvl w:ilvl="2" w:tplc="0405001B" w:tentative="1">
      <w:start w:val="1"/>
      <w:numFmt w:val="lowerRoman"/>
      <w:lvlText w:val="%3."/>
      <w:lvlJc w:val="right"/>
      <w:pPr>
        <w:ind w:left="3614" w:hanging="180"/>
      </w:pPr>
    </w:lvl>
    <w:lvl w:ilvl="3" w:tplc="0405000F" w:tentative="1">
      <w:start w:val="1"/>
      <w:numFmt w:val="decimal"/>
      <w:lvlText w:val="%4."/>
      <w:lvlJc w:val="left"/>
      <w:pPr>
        <w:ind w:left="4334" w:hanging="360"/>
      </w:pPr>
    </w:lvl>
    <w:lvl w:ilvl="4" w:tplc="04050019" w:tentative="1">
      <w:start w:val="1"/>
      <w:numFmt w:val="lowerLetter"/>
      <w:lvlText w:val="%5."/>
      <w:lvlJc w:val="left"/>
      <w:pPr>
        <w:ind w:left="5054" w:hanging="360"/>
      </w:pPr>
    </w:lvl>
    <w:lvl w:ilvl="5" w:tplc="0405001B" w:tentative="1">
      <w:start w:val="1"/>
      <w:numFmt w:val="lowerRoman"/>
      <w:lvlText w:val="%6."/>
      <w:lvlJc w:val="right"/>
      <w:pPr>
        <w:ind w:left="5774" w:hanging="180"/>
      </w:pPr>
    </w:lvl>
    <w:lvl w:ilvl="6" w:tplc="0405000F" w:tentative="1">
      <w:start w:val="1"/>
      <w:numFmt w:val="decimal"/>
      <w:lvlText w:val="%7."/>
      <w:lvlJc w:val="left"/>
      <w:pPr>
        <w:ind w:left="6494" w:hanging="360"/>
      </w:pPr>
    </w:lvl>
    <w:lvl w:ilvl="7" w:tplc="04050019" w:tentative="1">
      <w:start w:val="1"/>
      <w:numFmt w:val="lowerLetter"/>
      <w:lvlText w:val="%8."/>
      <w:lvlJc w:val="left"/>
      <w:pPr>
        <w:ind w:left="7214" w:hanging="360"/>
      </w:pPr>
    </w:lvl>
    <w:lvl w:ilvl="8" w:tplc="0405001B" w:tentative="1">
      <w:start w:val="1"/>
      <w:numFmt w:val="lowerRoman"/>
      <w:lvlText w:val="%9."/>
      <w:lvlJc w:val="right"/>
      <w:pPr>
        <w:ind w:left="7934" w:hanging="180"/>
      </w:pPr>
    </w:lvl>
  </w:abstractNum>
  <w:abstractNum w:abstractNumId="10" w15:restartNumberingAfterBreak="0">
    <w:nsid w:val="26E83D2C"/>
    <w:multiLevelType w:val="hybridMultilevel"/>
    <w:tmpl w:val="0FEC3E7E"/>
    <w:lvl w:ilvl="0" w:tplc="04050001">
      <w:start w:val="1"/>
      <w:numFmt w:val="bullet"/>
      <w:lvlText w:val=""/>
      <w:lvlJc w:val="left"/>
      <w:pPr>
        <w:ind w:left="100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11" w15:restartNumberingAfterBreak="0">
    <w:nsid w:val="2A7C09C8"/>
    <w:multiLevelType w:val="hybridMultilevel"/>
    <w:tmpl w:val="BE323FCC"/>
    <w:lvl w:ilvl="0" w:tplc="375E7488">
      <w:start w:val="1"/>
      <w:numFmt w:val="bullet"/>
      <w:lvlText w:val=""/>
      <w:lvlJc w:val="left"/>
      <w:pPr>
        <w:tabs>
          <w:tab w:val="num" w:pos="1776"/>
        </w:tabs>
        <w:ind w:left="1776" w:hanging="360"/>
      </w:pPr>
      <w:rPr>
        <w:rFonts w:ascii="Symbol" w:hAnsi="Symbol" w:hint="default"/>
      </w:rPr>
    </w:lvl>
    <w:lvl w:ilvl="1" w:tplc="97C27D26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12" w15:restartNumberingAfterBreak="0">
    <w:nsid w:val="2C336E26"/>
    <w:multiLevelType w:val="hybridMultilevel"/>
    <w:tmpl w:val="958A5A30"/>
    <w:lvl w:ilvl="0" w:tplc="5854E18E">
      <w:start w:val="1"/>
      <w:numFmt w:val="lowerRoman"/>
      <w:lvlText w:val="%1)"/>
      <w:lvlJc w:val="left"/>
      <w:pPr>
        <w:ind w:left="2534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894" w:hanging="360"/>
      </w:pPr>
    </w:lvl>
    <w:lvl w:ilvl="2" w:tplc="0405001B" w:tentative="1">
      <w:start w:val="1"/>
      <w:numFmt w:val="lowerRoman"/>
      <w:lvlText w:val="%3."/>
      <w:lvlJc w:val="right"/>
      <w:pPr>
        <w:ind w:left="3614" w:hanging="180"/>
      </w:pPr>
    </w:lvl>
    <w:lvl w:ilvl="3" w:tplc="0405000F" w:tentative="1">
      <w:start w:val="1"/>
      <w:numFmt w:val="decimal"/>
      <w:lvlText w:val="%4."/>
      <w:lvlJc w:val="left"/>
      <w:pPr>
        <w:ind w:left="4334" w:hanging="360"/>
      </w:pPr>
    </w:lvl>
    <w:lvl w:ilvl="4" w:tplc="04050019" w:tentative="1">
      <w:start w:val="1"/>
      <w:numFmt w:val="lowerLetter"/>
      <w:lvlText w:val="%5."/>
      <w:lvlJc w:val="left"/>
      <w:pPr>
        <w:ind w:left="5054" w:hanging="360"/>
      </w:pPr>
    </w:lvl>
    <w:lvl w:ilvl="5" w:tplc="0405001B" w:tentative="1">
      <w:start w:val="1"/>
      <w:numFmt w:val="lowerRoman"/>
      <w:lvlText w:val="%6."/>
      <w:lvlJc w:val="right"/>
      <w:pPr>
        <w:ind w:left="5774" w:hanging="180"/>
      </w:pPr>
    </w:lvl>
    <w:lvl w:ilvl="6" w:tplc="0405000F" w:tentative="1">
      <w:start w:val="1"/>
      <w:numFmt w:val="decimal"/>
      <w:lvlText w:val="%7."/>
      <w:lvlJc w:val="left"/>
      <w:pPr>
        <w:ind w:left="6494" w:hanging="360"/>
      </w:pPr>
    </w:lvl>
    <w:lvl w:ilvl="7" w:tplc="04050019" w:tentative="1">
      <w:start w:val="1"/>
      <w:numFmt w:val="lowerLetter"/>
      <w:lvlText w:val="%8."/>
      <w:lvlJc w:val="left"/>
      <w:pPr>
        <w:ind w:left="7214" w:hanging="360"/>
      </w:pPr>
    </w:lvl>
    <w:lvl w:ilvl="8" w:tplc="0405001B" w:tentative="1">
      <w:start w:val="1"/>
      <w:numFmt w:val="lowerRoman"/>
      <w:lvlText w:val="%9."/>
      <w:lvlJc w:val="right"/>
      <w:pPr>
        <w:ind w:left="7934" w:hanging="180"/>
      </w:pPr>
    </w:lvl>
  </w:abstractNum>
  <w:abstractNum w:abstractNumId="13" w15:restartNumberingAfterBreak="0">
    <w:nsid w:val="2F964A46"/>
    <w:multiLevelType w:val="hybridMultilevel"/>
    <w:tmpl w:val="8FF89AB8"/>
    <w:lvl w:ilvl="0" w:tplc="F69AF8B2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14" w:hanging="360"/>
      </w:pPr>
    </w:lvl>
    <w:lvl w:ilvl="2" w:tplc="0405001B" w:tentative="1">
      <w:start w:val="1"/>
      <w:numFmt w:val="lowerRoman"/>
      <w:lvlText w:val="%3."/>
      <w:lvlJc w:val="right"/>
      <w:pPr>
        <w:ind w:left="2934" w:hanging="180"/>
      </w:pPr>
    </w:lvl>
    <w:lvl w:ilvl="3" w:tplc="0405000F" w:tentative="1">
      <w:start w:val="1"/>
      <w:numFmt w:val="decimal"/>
      <w:lvlText w:val="%4."/>
      <w:lvlJc w:val="left"/>
      <w:pPr>
        <w:ind w:left="3654" w:hanging="360"/>
      </w:pPr>
    </w:lvl>
    <w:lvl w:ilvl="4" w:tplc="04050019" w:tentative="1">
      <w:start w:val="1"/>
      <w:numFmt w:val="lowerLetter"/>
      <w:lvlText w:val="%5."/>
      <w:lvlJc w:val="left"/>
      <w:pPr>
        <w:ind w:left="4374" w:hanging="360"/>
      </w:pPr>
    </w:lvl>
    <w:lvl w:ilvl="5" w:tplc="0405001B" w:tentative="1">
      <w:start w:val="1"/>
      <w:numFmt w:val="lowerRoman"/>
      <w:lvlText w:val="%6."/>
      <w:lvlJc w:val="right"/>
      <w:pPr>
        <w:ind w:left="5094" w:hanging="180"/>
      </w:pPr>
    </w:lvl>
    <w:lvl w:ilvl="6" w:tplc="0405000F" w:tentative="1">
      <w:start w:val="1"/>
      <w:numFmt w:val="decimal"/>
      <w:lvlText w:val="%7."/>
      <w:lvlJc w:val="left"/>
      <w:pPr>
        <w:ind w:left="5814" w:hanging="360"/>
      </w:pPr>
    </w:lvl>
    <w:lvl w:ilvl="7" w:tplc="04050019" w:tentative="1">
      <w:start w:val="1"/>
      <w:numFmt w:val="lowerLetter"/>
      <w:lvlText w:val="%8."/>
      <w:lvlJc w:val="left"/>
      <w:pPr>
        <w:ind w:left="6534" w:hanging="360"/>
      </w:pPr>
    </w:lvl>
    <w:lvl w:ilvl="8" w:tplc="040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4" w15:restartNumberingAfterBreak="0">
    <w:nsid w:val="3BC7042E"/>
    <w:multiLevelType w:val="hybridMultilevel"/>
    <w:tmpl w:val="A462F5E6"/>
    <w:lvl w:ilvl="0" w:tplc="FFFFFFFF">
      <w:numFmt w:val="bullet"/>
      <w:lvlText w:val="•"/>
      <w:lvlJc w:val="left"/>
      <w:pPr>
        <w:ind w:left="1317" w:hanging="750"/>
      </w:pPr>
      <w:rPr>
        <w:rFonts w:ascii="Cambria" w:eastAsia="Times New Roman" w:hAnsi="Cambria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 w15:restartNumberingAfterBreak="0">
    <w:nsid w:val="3D133493"/>
    <w:multiLevelType w:val="hybridMultilevel"/>
    <w:tmpl w:val="91224594"/>
    <w:lvl w:ilvl="0" w:tplc="04050001">
      <w:start w:val="3"/>
      <w:numFmt w:val="bullet"/>
      <w:lvlText w:val="-"/>
      <w:lvlJc w:val="left"/>
      <w:pPr>
        <w:tabs>
          <w:tab w:val="num" w:pos="1031"/>
        </w:tabs>
        <w:ind w:left="1031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51"/>
        </w:tabs>
        <w:ind w:left="1751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71"/>
        </w:tabs>
        <w:ind w:left="247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91"/>
        </w:tabs>
        <w:ind w:left="319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11"/>
        </w:tabs>
        <w:ind w:left="3911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31"/>
        </w:tabs>
        <w:ind w:left="463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51"/>
        </w:tabs>
        <w:ind w:left="535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71"/>
        </w:tabs>
        <w:ind w:left="6071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91"/>
        </w:tabs>
        <w:ind w:left="6791" w:hanging="360"/>
      </w:pPr>
      <w:rPr>
        <w:rFonts w:ascii="Wingdings" w:hAnsi="Wingdings" w:hint="default"/>
      </w:rPr>
    </w:lvl>
  </w:abstractNum>
  <w:abstractNum w:abstractNumId="16" w15:restartNumberingAfterBreak="0">
    <w:nsid w:val="50C4412D"/>
    <w:multiLevelType w:val="hybridMultilevel"/>
    <w:tmpl w:val="748CB7FC"/>
    <w:lvl w:ilvl="0" w:tplc="D3285E42">
      <w:start w:val="1"/>
      <w:numFmt w:val="lowerRoman"/>
      <w:lvlText w:val="%1)"/>
      <w:lvlJc w:val="left"/>
      <w:pPr>
        <w:ind w:left="2534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894" w:hanging="360"/>
      </w:pPr>
    </w:lvl>
    <w:lvl w:ilvl="2" w:tplc="0405001B" w:tentative="1">
      <w:start w:val="1"/>
      <w:numFmt w:val="lowerRoman"/>
      <w:lvlText w:val="%3."/>
      <w:lvlJc w:val="right"/>
      <w:pPr>
        <w:ind w:left="3614" w:hanging="180"/>
      </w:pPr>
    </w:lvl>
    <w:lvl w:ilvl="3" w:tplc="0405000F" w:tentative="1">
      <w:start w:val="1"/>
      <w:numFmt w:val="decimal"/>
      <w:lvlText w:val="%4."/>
      <w:lvlJc w:val="left"/>
      <w:pPr>
        <w:ind w:left="4334" w:hanging="360"/>
      </w:pPr>
    </w:lvl>
    <w:lvl w:ilvl="4" w:tplc="04050019" w:tentative="1">
      <w:start w:val="1"/>
      <w:numFmt w:val="lowerLetter"/>
      <w:lvlText w:val="%5."/>
      <w:lvlJc w:val="left"/>
      <w:pPr>
        <w:ind w:left="5054" w:hanging="360"/>
      </w:pPr>
    </w:lvl>
    <w:lvl w:ilvl="5" w:tplc="0405001B" w:tentative="1">
      <w:start w:val="1"/>
      <w:numFmt w:val="lowerRoman"/>
      <w:lvlText w:val="%6."/>
      <w:lvlJc w:val="right"/>
      <w:pPr>
        <w:ind w:left="5774" w:hanging="180"/>
      </w:pPr>
    </w:lvl>
    <w:lvl w:ilvl="6" w:tplc="0405000F" w:tentative="1">
      <w:start w:val="1"/>
      <w:numFmt w:val="decimal"/>
      <w:lvlText w:val="%7."/>
      <w:lvlJc w:val="left"/>
      <w:pPr>
        <w:ind w:left="6494" w:hanging="360"/>
      </w:pPr>
    </w:lvl>
    <w:lvl w:ilvl="7" w:tplc="04050019" w:tentative="1">
      <w:start w:val="1"/>
      <w:numFmt w:val="lowerLetter"/>
      <w:lvlText w:val="%8."/>
      <w:lvlJc w:val="left"/>
      <w:pPr>
        <w:ind w:left="7214" w:hanging="360"/>
      </w:pPr>
    </w:lvl>
    <w:lvl w:ilvl="8" w:tplc="0405001B" w:tentative="1">
      <w:start w:val="1"/>
      <w:numFmt w:val="lowerRoman"/>
      <w:lvlText w:val="%9."/>
      <w:lvlJc w:val="right"/>
      <w:pPr>
        <w:ind w:left="7934" w:hanging="180"/>
      </w:pPr>
    </w:lvl>
  </w:abstractNum>
  <w:abstractNum w:abstractNumId="17" w15:restartNumberingAfterBreak="0">
    <w:nsid w:val="55543392"/>
    <w:multiLevelType w:val="hybridMultilevel"/>
    <w:tmpl w:val="84203F66"/>
    <w:lvl w:ilvl="0" w:tplc="4D201226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8" w15:restartNumberingAfterBreak="0">
    <w:nsid w:val="5D57111C"/>
    <w:multiLevelType w:val="hybridMultilevel"/>
    <w:tmpl w:val="296A3074"/>
    <w:lvl w:ilvl="0" w:tplc="92AEA0B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F440944"/>
    <w:multiLevelType w:val="hybridMultilevel"/>
    <w:tmpl w:val="E1587B3C"/>
    <w:lvl w:ilvl="0" w:tplc="67BC2A5E">
      <w:start w:val="1"/>
      <w:numFmt w:val="lowerRoman"/>
      <w:lvlText w:val="%1)"/>
      <w:lvlJc w:val="left"/>
      <w:pPr>
        <w:ind w:left="2534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894" w:hanging="360"/>
      </w:pPr>
    </w:lvl>
    <w:lvl w:ilvl="2" w:tplc="0405001B" w:tentative="1">
      <w:start w:val="1"/>
      <w:numFmt w:val="lowerRoman"/>
      <w:lvlText w:val="%3."/>
      <w:lvlJc w:val="right"/>
      <w:pPr>
        <w:ind w:left="3614" w:hanging="180"/>
      </w:pPr>
    </w:lvl>
    <w:lvl w:ilvl="3" w:tplc="0405000F" w:tentative="1">
      <w:start w:val="1"/>
      <w:numFmt w:val="decimal"/>
      <w:lvlText w:val="%4."/>
      <w:lvlJc w:val="left"/>
      <w:pPr>
        <w:ind w:left="4334" w:hanging="360"/>
      </w:pPr>
    </w:lvl>
    <w:lvl w:ilvl="4" w:tplc="04050019" w:tentative="1">
      <w:start w:val="1"/>
      <w:numFmt w:val="lowerLetter"/>
      <w:lvlText w:val="%5."/>
      <w:lvlJc w:val="left"/>
      <w:pPr>
        <w:ind w:left="5054" w:hanging="360"/>
      </w:pPr>
    </w:lvl>
    <w:lvl w:ilvl="5" w:tplc="0405001B" w:tentative="1">
      <w:start w:val="1"/>
      <w:numFmt w:val="lowerRoman"/>
      <w:lvlText w:val="%6."/>
      <w:lvlJc w:val="right"/>
      <w:pPr>
        <w:ind w:left="5774" w:hanging="180"/>
      </w:pPr>
    </w:lvl>
    <w:lvl w:ilvl="6" w:tplc="0405000F" w:tentative="1">
      <w:start w:val="1"/>
      <w:numFmt w:val="decimal"/>
      <w:lvlText w:val="%7."/>
      <w:lvlJc w:val="left"/>
      <w:pPr>
        <w:ind w:left="6494" w:hanging="360"/>
      </w:pPr>
    </w:lvl>
    <w:lvl w:ilvl="7" w:tplc="04050019" w:tentative="1">
      <w:start w:val="1"/>
      <w:numFmt w:val="lowerLetter"/>
      <w:lvlText w:val="%8."/>
      <w:lvlJc w:val="left"/>
      <w:pPr>
        <w:ind w:left="7214" w:hanging="360"/>
      </w:pPr>
    </w:lvl>
    <w:lvl w:ilvl="8" w:tplc="0405001B" w:tentative="1">
      <w:start w:val="1"/>
      <w:numFmt w:val="lowerRoman"/>
      <w:lvlText w:val="%9."/>
      <w:lvlJc w:val="right"/>
      <w:pPr>
        <w:ind w:left="7934" w:hanging="180"/>
      </w:pPr>
    </w:lvl>
  </w:abstractNum>
  <w:abstractNum w:abstractNumId="20" w15:restartNumberingAfterBreak="0">
    <w:nsid w:val="62FA68BC"/>
    <w:multiLevelType w:val="hybridMultilevel"/>
    <w:tmpl w:val="BF8620AE"/>
    <w:lvl w:ilvl="0" w:tplc="2CAE7AC2">
      <w:start w:val="1"/>
      <w:numFmt w:val="bullet"/>
      <w:lvlText w:val="-"/>
      <w:lvlJc w:val="left"/>
      <w:pPr>
        <w:ind w:left="5038" w:hanging="360"/>
      </w:pPr>
      <w:rPr>
        <w:rFonts w:ascii="France" w:eastAsia="Times New Roman" w:hAnsi="France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89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1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3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5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7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9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1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34" w:hanging="360"/>
      </w:pPr>
      <w:rPr>
        <w:rFonts w:ascii="Wingdings" w:hAnsi="Wingdings" w:hint="default"/>
      </w:rPr>
    </w:lvl>
  </w:abstractNum>
  <w:abstractNum w:abstractNumId="21" w15:restartNumberingAfterBreak="0">
    <w:nsid w:val="71C13717"/>
    <w:multiLevelType w:val="hybridMultilevel"/>
    <w:tmpl w:val="B816C272"/>
    <w:lvl w:ilvl="0" w:tplc="92AEA0BA">
      <w:start w:val="6"/>
      <w:numFmt w:val="bullet"/>
      <w:lvlText w:val="-"/>
      <w:lvlJc w:val="left"/>
      <w:pPr>
        <w:ind w:left="1494" w:hanging="360"/>
      </w:pPr>
      <w:rPr>
        <w:rFonts w:ascii="France" w:eastAsia="Times New Roman" w:hAnsi="France" w:cs="Times New Roman" w:hint="default"/>
      </w:rPr>
    </w:lvl>
    <w:lvl w:ilvl="1" w:tplc="04050019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2" w15:restartNumberingAfterBreak="0">
    <w:nsid w:val="72D942A0"/>
    <w:multiLevelType w:val="hybridMultilevel"/>
    <w:tmpl w:val="5B2074AC"/>
    <w:lvl w:ilvl="0" w:tplc="FE0A794C">
      <w:start w:val="2"/>
      <w:numFmt w:val="lowerLetter"/>
      <w:lvlText w:val="%1)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23" w15:restartNumberingAfterBreak="0">
    <w:nsid w:val="73001FB3"/>
    <w:multiLevelType w:val="hybridMultilevel"/>
    <w:tmpl w:val="AF6EBB1E"/>
    <w:lvl w:ilvl="0" w:tplc="33D626D0">
      <w:numFmt w:val="bullet"/>
      <w:lvlText w:val="-"/>
      <w:lvlJc w:val="left"/>
      <w:pPr>
        <w:tabs>
          <w:tab w:val="num" w:pos="2340"/>
        </w:tabs>
        <w:ind w:left="2340" w:hanging="1185"/>
      </w:pPr>
      <w:rPr>
        <w:rFonts w:ascii="France" w:eastAsia="Times New Roman" w:hAnsi="France" w:cs="Times New Roman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2235"/>
        </w:tabs>
        <w:ind w:left="223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955"/>
        </w:tabs>
        <w:ind w:left="295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675"/>
        </w:tabs>
        <w:ind w:left="367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395"/>
        </w:tabs>
        <w:ind w:left="439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5115"/>
        </w:tabs>
        <w:ind w:left="511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835"/>
        </w:tabs>
        <w:ind w:left="583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555"/>
        </w:tabs>
        <w:ind w:left="655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7275"/>
        </w:tabs>
        <w:ind w:left="7275" w:hanging="360"/>
      </w:pPr>
      <w:rPr>
        <w:rFonts w:ascii="Wingdings" w:hAnsi="Wingdings" w:hint="default"/>
      </w:rPr>
    </w:lvl>
  </w:abstractNum>
  <w:abstractNum w:abstractNumId="24" w15:restartNumberingAfterBreak="0">
    <w:nsid w:val="780471DF"/>
    <w:multiLevelType w:val="hybridMultilevel"/>
    <w:tmpl w:val="909C139C"/>
    <w:lvl w:ilvl="0" w:tplc="22986E9A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7ABC44B3"/>
    <w:multiLevelType w:val="hybridMultilevel"/>
    <w:tmpl w:val="BBA88FA0"/>
    <w:lvl w:ilvl="0" w:tplc="C6A8BDD8">
      <w:start w:val="1"/>
      <w:numFmt w:val="lowerRoman"/>
      <w:lvlText w:val="%1)"/>
      <w:lvlJc w:val="left"/>
      <w:pPr>
        <w:ind w:left="2138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6" w15:restartNumberingAfterBreak="0">
    <w:nsid w:val="7ED63ECA"/>
    <w:multiLevelType w:val="hybridMultilevel"/>
    <w:tmpl w:val="32D8EF98"/>
    <w:lvl w:ilvl="0" w:tplc="ECF62978">
      <w:start w:val="1"/>
      <w:numFmt w:val="lowerRoman"/>
      <w:lvlText w:val="%1)"/>
      <w:lvlJc w:val="left"/>
      <w:pPr>
        <w:ind w:left="2534" w:hanging="720"/>
      </w:pPr>
      <w:rPr>
        <w:rFonts w:cs="Times New Roman"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2894" w:hanging="360"/>
      </w:pPr>
    </w:lvl>
    <w:lvl w:ilvl="2" w:tplc="0405001B" w:tentative="1">
      <w:start w:val="1"/>
      <w:numFmt w:val="lowerRoman"/>
      <w:lvlText w:val="%3."/>
      <w:lvlJc w:val="right"/>
      <w:pPr>
        <w:ind w:left="3614" w:hanging="180"/>
      </w:pPr>
    </w:lvl>
    <w:lvl w:ilvl="3" w:tplc="0405000F" w:tentative="1">
      <w:start w:val="1"/>
      <w:numFmt w:val="decimal"/>
      <w:lvlText w:val="%4."/>
      <w:lvlJc w:val="left"/>
      <w:pPr>
        <w:ind w:left="4334" w:hanging="360"/>
      </w:pPr>
    </w:lvl>
    <w:lvl w:ilvl="4" w:tplc="04050019" w:tentative="1">
      <w:start w:val="1"/>
      <w:numFmt w:val="lowerLetter"/>
      <w:lvlText w:val="%5."/>
      <w:lvlJc w:val="left"/>
      <w:pPr>
        <w:ind w:left="5054" w:hanging="360"/>
      </w:pPr>
    </w:lvl>
    <w:lvl w:ilvl="5" w:tplc="0405001B" w:tentative="1">
      <w:start w:val="1"/>
      <w:numFmt w:val="lowerRoman"/>
      <w:lvlText w:val="%6."/>
      <w:lvlJc w:val="right"/>
      <w:pPr>
        <w:ind w:left="5774" w:hanging="180"/>
      </w:pPr>
    </w:lvl>
    <w:lvl w:ilvl="6" w:tplc="0405000F" w:tentative="1">
      <w:start w:val="1"/>
      <w:numFmt w:val="decimal"/>
      <w:lvlText w:val="%7."/>
      <w:lvlJc w:val="left"/>
      <w:pPr>
        <w:ind w:left="6494" w:hanging="360"/>
      </w:pPr>
    </w:lvl>
    <w:lvl w:ilvl="7" w:tplc="04050019" w:tentative="1">
      <w:start w:val="1"/>
      <w:numFmt w:val="lowerLetter"/>
      <w:lvlText w:val="%8."/>
      <w:lvlJc w:val="left"/>
      <w:pPr>
        <w:ind w:left="7214" w:hanging="360"/>
      </w:pPr>
    </w:lvl>
    <w:lvl w:ilvl="8" w:tplc="0405001B" w:tentative="1">
      <w:start w:val="1"/>
      <w:numFmt w:val="lowerRoman"/>
      <w:lvlText w:val="%9."/>
      <w:lvlJc w:val="right"/>
      <w:pPr>
        <w:ind w:left="7934" w:hanging="180"/>
      </w:pPr>
    </w:lvl>
  </w:abstractNum>
  <w:num w:numId="1">
    <w:abstractNumId w:val="11"/>
  </w:num>
  <w:num w:numId="2">
    <w:abstractNumId w:val="7"/>
  </w:num>
  <w:num w:numId="3">
    <w:abstractNumId w:val="6"/>
  </w:num>
  <w:num w:numId="4">
    <w:abstractNumId w:val="17"/>
  </w:num>
  <w:num w:numId="5">
    <w:abstractNumId w:val="15"/>
  </w:num>
  <w:num w:numId="6">
    <w:abstractNumId w:val="22"/>
  </w:num>
  <w:num w:numId="7">
    <w:abstractNumId w:val="23"/>
  </w:num>
  <w:num w:numId="8">
    <w:abstractNumId w:val="0"/>
    <w:lvlOverride w:ilvl="0">
      <w:lvl w:ilvl="0">
        <w:start w:val="1"/>
        <w:numFmt w:val="bullet"/>
        <w:lvlText w:val="%1"/>
        <w:legacy w:legacy="1" w:legacySpace="0" w:legacyIndent="360"/>
        <w:lvlJc w:val="left"/>
        <w:pPr>
          <w:ind w:left="1080" w:hanging="360"/>
        </w:pPr>
        <w:rPr>
          <w:rFonts w:ascii="Wingdings" w:hAnsi="Wingdings" w:hint="default"/>
        </w:rPr>
      </w:lvl>
    </w:lvlOverride>
  </w:num>
  <w:num w:numId="9">
    <w:abstractNumId w:val="2"/>
  </w:num>
  <w:num w:numId="10">
    <w:abstractNumId w:val="3"/>
  </w:num>
  <w:num w:numId="11">
    <w:abstractNumId w:val="21"/>
  </w:num>
  <w:num w:numId="12">
    <w:abstractNumId w:val="1"/>
  </w:num>
  <w:num w:numId="13">
    <w:abstractNumId w:val="5"/>
  </w:num>
  <w:num w:numId="14">
    <w:abstractNumId w:val="18"/>
  </w:num>
  <w:num w:numId="15">
    <w:abstractNumId w:val="14"/>
  </w:num>
  <w:num w:numId="16">
    <w:abstractNumId w:val="20"/>
  </w:num>
  <w:num w:numId="17">
    <w:abstractNumId w:val="26"/>
  </w:num>
  <w:num w:numId="18">
    <w:abstractNumId w:val="16"/>
  </w:num>
  <w:num w:numId="19">
    <w:abstractNumId w:val="19"/>
  </w:num>
  <w:num w:numId="20">
    <w:abstractNumId w:val="8"/>
  </w:num>
  <w:num w:numId="21">
    <w:abstractNumId w:val="12"/>
  </w:num>
  <w:num w:numId="22">
    <w:abstractNumId w:val="25"/>
  </w:num>
  <w:num w:numId="23">
    <w:abstractNumId w:val="9"/>
  </w:num>
  <w:num w:numId="24">
    <w:abstractNumId w:val="10"/>
  </w:num>
  <w:num w:numId="25">
    <w:abstractNumId w:val="24"/>
  </w:num>
  <w:num w:numId="26">
    <w:abstractNumId w:val="13"/>
  </w:num>
  <w:num w:numId="2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rawingGridHorizontalSpacing w:val="11"/>
  <w:drawingGridVerticalSpacing w:val="11"/>
  <w:displayHorizontalDrawingGridEvery w:val="10"/>
  <w:displayVerticalDrawingGridEvery w:val="1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6DE5"/>
    <w:rsid w:val="00001834"/>
    <w:rsid w:val="00002BB5"/>
    <w:rsid w:val="00002BB8"/>
    <w:rsid w:val="00002FAE"/>
    <w:rsid w:val="00004378"/>
    <w:rsid w:val="000043C4"/>
    <w:rsid w:val="0000489E"/>
    <w:rsid w:val="0000561C"/>
    <w:rsid w:val="00005EA3"/>
    <w:rsid w:val="00005EDF"/>
    <w:rsid w:val="000064AF"/>
    <w:rsid w:val="000066EA"/>
    <w:rsid w:val="000071D9"/>
    <w:rsid w:val="00007BDE"/>
    <w:rsid w:val="00010852"/>
    <w:rsid w:val="0001292D"/>
    <w:rsid w:val="000133AB"/>
    <w:rsid w:val="00013BBC"/>
    <w:rsid w:val="00013F2C"/>
    <w:rsid w:val="000151EE"/>
    <w:rsid w:val="00016DF4"/>
    <w:rsid w:val="00016FF9"/>
    <w:rsid w:val="00017599"/>
    <w:rsid w:val="000179D6"/>
    <w:rsid w:val="000200AE"/>
    <w:rsid w:val="0002100E"/>
    <w:rsid w:val="0002204B"/>
    <w:rsid w:val="000221C6"/>
    <w:rsid w:val="00022546"/>
    <w:rsid w:val="000226AE"/>
    <w:rsid w:val="00022DCD"/>
    <w:rsid w:val="0002305E"/>
    <w:rsid w:val="000238D9"/>
    <w:rsid w:val="00023F96"/>
    <w:rsid w:val="000258B6"/>
    <w:rsid w:val="00025C71"/>
    <w:rsid w:val="000265AB"/>
    <w:rsid w:val="00027FA9"/>
    <w:rsid w:val="000316EA"/>
    <w:rsid w:val="00032878"/>
    <w:rsid w:val="000330A0"/>
    <w:rsid w:val="00034455"/>
    <w:rsid w:val="00034D76"/>
    <w:rsid w:val="00034EC9"/>
    <w:rsid w:val="00036025"/>
    <w:rsid w:val="000367AE"/>
    <w:rsid w:val="000369CA"/>
    <w:rsid w:val="000372AE"/>
    <w:rsid w:val="000406DB"/>
    <w:rsid w:val="00042F2C"/>
    <w:rsid w:val="00044654"/>
    <w:rsid w:val="0004478A"/>
    <w:rsid w:val="00045439"/>
    <w:rsid w:val="0004593A"/>
    <w:rsid w:val="00046AEA"/>
    <w:rsid w:val="0005037D"/>
    <w:rsid w:val="00050787"/>
    <w:rsid w:val="00051CE3"/>
    <w:rsid w:val="00052152"/>
    <w:rsid w:val="00053B40"/>
    <w:rsid w:val="00053DCC"/>
    <w:rsid w:val="00055174"/>
    <w:rsid w:val="0005554E"/>
    <w:rsid w:val="00056FA2"/>
    <w:rsid w:val="000600CB"/>
    <w:rsid w:val="0006104D"/>
    <w:rsid w:val="00061057"/>
    <w:rsid w:val="00061F55"/>
    <w:rsid w:val="00062B4D"/>
    <w:rsid w:val="0006308B"/>
    <w:rsid w:val="00063436"/>
    <w:rsid w:val="00063B95"/>
    <w:rsid w:val="00063E27"/>
    <w:rsid w:val="00070B55"/>
    <w:rsid w:val="00070FFA"/>
    <w:rsid w:val="00071088"/>
    <w:rsid w:val="00071217"/>
    <w:rsid w:val="00073955"/>
    <w:rsid w:val="000750B6"/>
    <w:rsid w:val="0007516E"/>
    <w:rsid w:val="000756F6"/>
    <w:rsid w:val="000761F6"/>
    <w:rsid w:val="000762B1"/>
    <w:rsid w:val="00076925"/>
    <w:rsid w:val="00077534"/>
    <w:rsid w:val="00080FBB"/>
    <w:rsid w:val="000817A6"/>
    <w:rsid w:val="00081CFB"/>
    <w:rsid w:val="00082C30"/>
    <w:rsid w:val="00084590"/>
    <w:rsid w:val="0008555D"/>
    <w:rsid w:val="00086997"/>
    <w:rsid w:val="000915EA"/>
    <w:rsid w:val="00091790"/>
    <w:rsid w:val="00091F84"/>
    <w:rsid w:val="0009223D"/>
    <w:rsid w:val="00093181"/>
    <w:rsid w:val="000938C4"/>
    <w:rsid w:val="00095105"/>
    <w:rsid w:val="0009529D"/>
    <w:rsid w:val="000978D0"/>
    <w:rsid w:val="000A0B2B"/>
    <w:rsid w:val="000A1193"/>
    <w:rsid w:val="000A2D9A"/>
    <w:rsid w:val="000A5D91"/>
    <w:rsid w:val="000A73B9"/>
    <w:rsid w:val="000A799D"/>
    <w:rsid w:val="000B0344"/>
    <w:rsid w:val="000B08C1"/>
    <w:rsid w:val="000B0FA1"/>
    <w:rsid w:val="000B1494"/>
    <w:rsid w:val="000B21F7"/>
    <w:rsid w:val="000B39C4"/>
    <w:rsid w:val="000B540B"/>
    <w:rsid w:val="000C09E3"/>
    <w:rsid w:val="000C175E"/>
    <w:rsid w:val="000C1E13"/>
    <w:rsid w:val="000C22BE"/>
    <w:rsid w:val="000C25C1"/>
    <w:rsid w:val="000C2622"/>
    <w:rsid w:val="000C4163"/>
    <w:rsid w:val="000C44BB"/>
    <w:rsid w:val="000C45B6"/>
    <w:rsid w:val="000C4A2F"/>
    <w:rsid w:val="000C55ED"/>
    <w:rsid w:val="000C615A"/>
    <w:rsid w:val="000C67F1"/>
    <w:rsid w:val="000C7211"/>
    <w:rsid w:val="000C7FC3"/>
    <w:rsid w:val="000D0733"/>
    <w:rsid w:val="000D1BBF"/>
    <w:rsid w:val="000D2D5E"/>
    <w:rsid w:val="000D5A8D"/>
    <w:rsid w:val="000D6C21"/>
    <w:rsid w:val="000D7126"/>
    <w:rsid w:val="000D780F"/>
    <w:rsid w:val="000E0CA7"/>
    <w:rsid w:val="000E14AD"/>
    <w:rsid w:val="000E32E3"/>
    <w:rsid w:val="000E35EC"/>
    <w:rsid w:val="000E36EA"/>
    <w:rsid w:val="000E3952"/>
    <w:rsid w:val="000E5E8E"/>
    <w:rsid w:val="000E63D0"/>
    <w:rsid w:val="000E6FDC"/>
    <w:rsid w:val="000E7A82"/>
    <w:rsid w:val="000F109F"/>
    <w:rsid w:val="000F20C5"/>
    <w:rsid w:val="000F2601"/>
    <w:rsid w:val="000F2DE6"/>
    <w:rsid w:val="000F3493"/>
    <w:rsid w:val="000F354A"/>
    <w:rsid w:val="000F3F7C"/>
    <w:rsid w:val="000F4B9B"/>
    <w:rsid w:val="000F4FBF"/>
    <w:rsid w:val="000F59C9"/>
    <w:rsid w:val="000F5B7E"/>
    <w:rsid w:val="000F643F"/>
    <w:rsid w:val="001003B6"/>
    <w:rsid w:val="00101374"/>
    <w:rsid w:val="00101AC9"/>
    <w:rsid w:val="00102544"/>
    <w:rsid w:val="00102F70"/>
    <w:rsid w:val="001045AC"/>
    <w:rsid w:val="001051A3"/>
    <w:rsid w:val="00110221"/>
    <w:rsid w:val="00110263"/>
    <w:rsid w:val="00111714"/>
    <w:rsid w:val="0011175E"/>
    <w:rsid w:val="00112082"/>
    <w:rsid w:val="001122FD"/>
    <w:rsid w:val="001142B6"/>
    <w:rsid w:val="001144C0"/>
    <w:rsid w:val="00115116"/>
    <w:rsid w:val="00115A06"/>
    <w:rsid w:val="00116C61"/>
    <w:rsid w:val="00117158"/>
    <w:rsid w:val="00122256"/>
    <w:rsid w:val="00122E5F"/>
    <w:rsid w:val="001233B1"/>
    <w:rsid w:val="00123F48"/>
    <w:rsid w:val="00124D8C"/>
    <w:rsid w:val="00125439"/>
    <w:rsid w:val="00125FA7"/>
    <w:rsid w:val="001261A3"/>
    <w:rsid w:val="001263F4"/>
    <w:rsid w:val="00126B94"/>
    <w:rsid w:val="00126C3A"/>
    <w:rsid w:val="00127E35"/>
    <w:rsid w:val="00130857"/>
    <w:rsid w:val="001315B2"/>
    <w:rsid w:val="00132291"/>
    <w:rsid w:val="00132BB8"/>
    <w:rsid w:val="00132D97"/>
    <w:rsid w:val="00133641"/>
    <w:rsid w:val="00133880"/>
    <w:rsid w:val="001341FF"/>
    <w:rsid w:val="00134999"/>
    <w:rsid w:val="00134A21"/>
    <w:rsid w:val="00135712"/>
    <w:rsid w:val="0013589A"/>
    <w:rsid w:val="00137289"/>
    <w:rsid w:val="00140A40"/>
    <w:rsid w:val="00140B43"/>
    <w:rsid w:val="00141145"/>
    <w:rsid w:val="00142CF9"/>
    <w:rsid w:val="0014310D"/>
    <w:rsid w:val="00143BA5"/>
    <w:rsid w:val="00143C97"/>
    <w:rsid w:val="001459AF"/>
    <w:rsid w:val="00145DFD"/>
    <w:rsid w:val="00145F2F"/>
    <w:rsid w:val="0014672B"/>
    <w:rsid w:val="00146F46"/>
    <w:rsid w:val="001474B5"/>
    <w:rsid w:val="00147F05"/>
    <w:rsid w:val="00151AFC"/>
    <w:rsid w:val="00152237"/>
    <w:rsid w:val="001537BB"/>
    <w:rsid w:val="00153DB6"/>
    <w:rsid w:val="00155CCB"/>
    <w:rsid w:val="00156090"/>
    <w:rsid w:val="001561A4"/>
    <w:rsid w:val="00156EBB"/>
    <w:rsid w:val="00160963"/>
    <w:rsid w:val="00163491"/>
    <w:rsid w:val="001636A2"/>
    <w:rsid w:val="001641A3"/>
    <w:rsid w:val="00165DB0"/>
    <w:rsid w:val="0016689C"/>
    <w:rsid w:val="0016727B"/>
    <w:rsid w:val="00167E8C"/>
    <w:rsid w:val="001701D0"/>
    <w:rsid w:val="0017175E"/>
    <w:rsid w:val="00172750"/>
    <w:rsid w:val="00172975"/>
    <w:rsid w:val="00172DF8"/>
    <w:rsid w:val="0017315D"/>
    <w:rsid w:val="001736D3"/>
    <w:rsid w:val="001736E3"/>
    <w:rsid w:val="00174C56"/>
    <w:rsid w:val="00174DF2"/>
    <w:rsid w:val="00175CA8"/>
    <w:rsid w:val="00175EC2"/>
    <w:rsid w:val="0017729A"/>
    <w:rsid w:val="00180541"/>
    <w:rsid w:val="00180939"/>
    <w:rsid w:val="00181C3C"/>
    <w:rsid w:val="00183583"/>
    <w:rsid w:val="00183F62"/>
    <w:rsid w:val="00186437"/>
    <w:rsid w:val="00186AE7"/>
    <w:rsid w:val="00186C94"/>
    <w:rsid w:val="00187093"/>
    <w:rsid w:val="001878BA"/>
    <w:rsid w:val="00187C24"/>
    <w:rsid w:val="00190590"/>
    <w:rsid w:val="001907BE"/>
    <w:rsid w:val="00190D86"/>
    <w:rsid w:val="00191EB6"/>
    <w:rsid w:val="001921D7"/>
    <w:rsid w:val="0019251F"/>
    <w:rsid w:val="001928EE"/>
    <w:rsid w:val="0019336B"/>
    <w:rsid w:val="001938EB"/>
    <w:rsid w:val="001950EC"/>
    <w:rsid w:val="001965C4"/>
    <w:rsid w:val="00197593"/>
    <w:rsid w:val="00197C0E"/>
    <w:rsid w:val="001A03FF"/>
    <w:rsid w:val="001A084D"/>
    <w:rsid w:val="001A138D"/>
    <w:rsid w:val="001A1898"/>
    <w:rsid w:val="001A20A2"/>
    <w:rsid w:val="001A41F2"/>
    <w:rsid w:val="001A4D44"/>
    <w:rsid w:val="001A4E13"/>
    <w:rsid w:val="001A58BA"/>
    <w:rsid w:val="001A5A92"/>
    <w:rsid w:val="001A65EB"/>
    <w:rsid w:val="001A688D"/>
    <w:rsid w:val="001A7CE3"/>
    <w:rsid w:val="001A7DBF"/>
    <w:rsid w:val="001B02BD"/>
    <w:rsid w:val="001B12CB"/>
    <w:rsid w:val="001B1815"/>
    <w:rsid w:val="001B191A"/>
    <w:rsid w:val="001B22BE"/>
    <w:rsid w:val="001B273B"/>
    <w:rsid w:val="001B298E"/>
    <w:rsid w:val="001B2D05"/>
    <w:rsid w:val="001B2FC5"/>
    <w:rsid w:val="001B4774"/>
    <w:rsid w:val="001B47A3"/>
    <w:rsid w:val="001B5638"/>
    <w:rsid w:val="001B6F08"/>
    <w:rsid w:val="001C0137"/>
    <w:rsid w:val="001C0562"/>
    <w:rsid w:val="001C0CDF"/>
    <w:rsid w:val="001C1010"/>
    <w:rsid w:val="001C1318"/>
    <w:rsid w:val="001C2387"/>
    <w:rsid w:val="001C35A5"/>
    <w:rsid w:val="001C3697"/>
    <w:rsid w:val="001C3829"/>
    <w:rsid w:val="001C3F4C"/>
    <w:rsid w:val="001C3F67"/>
    <w:rsid w:val="001C53EA"/>
    <w:rsid w:val="001C5F15"/>
    <w:rsid w:val="001C634C"/>
    <w:rsid w:val="001C6E72"/>
    <w:rsid w:val="001D10D4"/>
    <w:rsid w:val="001D1254"/>
    <w:rsid w:val="001D141E"/>
    <w:rsid w:val="001D156B"/>
    <w:rsid w:val="001D21BD"/>
    <w:rsid w:val="001D2306"/>
    <w:rsid w:val="001D321E"/>
    <w:rsid w:val="001D359C"/>
    <w:rsid w:val="001D3F6C"/>
    <w:rsid w:val="001D44C3"/>
    <w:rsid w:val="001D5776"/>
    <w:rsid w:val="001D5804"/>
    <w:rsid w:val="001D5BEF"/>
    <w:rsid w:val="001D5F21"/>
    <w:rsid w:val="001D6D5B"/>
    <w:rsid w:val="001D73ED"/>
    <w:rsid w:val="001D7588"/>
    <w:rsid w:val="001D7A3E"/>
    <w:rsid w:val="001D7C6D"/>
    <w:rsid w:val="001E016F"/>
    <w:rsid w:val="001E03B8"/>
    <w:rsid w:val="001E09A4"/>
    <w:rsid w:val="001E0C28"/>
    <w:rsid w:val="001E2021"/>
    <w:rsid w:val="001E24A2"/>
    <w:rsid w:val="001E2917"/>
    <w:rsid w:val="001E2C96"/>
    <w:rsid w:val="001E36ED"/>
    <w:rsid w:val="001E39C9"/>
    <w:rsid w:val="001E3D5E"/>
    <w:rsid w:val="001E4021"/>
    <w:rsid w:val="001E4B88"/>
    <w:rsid w:val="001E705E"/>
    <w:rsid w:val="001E76F0"/>
    <w:rsid w:val="001E7A01"/>
    <w:rsid w:val="001F29F4"/>
    <w:rsid w:val="001F2F8B"/>
    <w:rsid w:val="001F3A4F"/>
    <w:rsid w:val="001F421B"/>
    <w:rsid w:val="001F454D"/>
    <w:rsid w:val="001F45B0"/>
    <w:rsid w:val="001F4EAC"/>
    <w:rsid w:val="001F544A"/>
    <w:rsid w:val="001F6531"/>
    <w:rsid w:val="001F6729"/>
    <w:rsid w:val="002009B2"/>
    <w:rsid w:val="00200A43"/>
    <w:rsid w:val="00200B82"/>
    <w:rsid w:val="00201583"/>
    <w:rsid w:val="0020301A"/>
    <w:rsid w:val="0020403A"/>
    <w:rsid w:val="00205518"/>
    <w:rsid w:val="002066A4"/>
    <w:rsid w:val="00206D41"/>
    <w:rsid w:val="002074B8"/>
    <w:rsid w:val="002077D6"/>
    <w:rsid w:val="002106D7"/>
    <w:rsid w:val="00210A70"/>
    <w:rsid w:val="00211426"/>
    <w:rsid w:val="00211428"/>
    <w:rsid w:val="00211C2D"/>
    <w:rsid w:val="0021212B"/>
    <w:rsid w:val="0021229D"/>
    <w:rsid w:val="00212AEE"/>
    <w:rsid w:val="00212D7E"/>
    <w:rsid w:val="0021541A"/>
    <w:rsid w:val="00215641"/>
    <w:rsid w:val="00215909"/>
    <w:rsid w:val="0021668F"/>
    <w:rsid w:val="00216E14"/>
    <w:rsid w:val="00220D40"/>
    <w:rsid w:val="002211C5"/>
    <w:rsid w:val="0022160F"/>
    <w:rsid w:val="00221710"/>
    <w:rsid w:val="00222504"/>
    <w:rsid w:val="00222C14"/>
    <w:rsid w:val="002237FC"/>
    <w:rsid w:val="00223987"/>
    <w:rsid w:val="00226B92"/>
    <w:rsid w:val="002273C1"/>
    <w:rsid w:val="00230144"/>
    <w:rsid w:val="00230BBA"/>
    <w:rsid w:val="002317B6"/>
    <w:rsid w:val="002326C6"/>
    <w:rsid w:val="00233011"/>
    <w:rsid w:val="002341C4"/>
    <w:rsid w:val="00234A77"/>
    <w:rsid w:val="00235499"/>
    <w:rsid w:val="0023567E"/>
    <w:rsid w:val="00235EEE"/>
    <w:rsid w:val="0023759B"/>
    <w:rsid w:val="00237804"/>
    <w:rsid w:val="00237DD1"/>
    <w:rsid w:val="0024341C"/>
    <w:rsid w:val="00243DEB"/>
    <w:rsid w:val="002470AB"/>
    <w:rsid w:val="00250DB4"/>
    <w:rsid w:val="0025211D"/>
    <w:rsid w:val="002535EB"/>
    <w:rsid w:val="002539FF"/>
    <w:rsid w:val="00254591"/>
    <w:rsid w:val="00256F06"/>
    <w:rsid w:val="0026110C"/>
    <w:rsid w:val="0026224A"/>
    <w:rsid w:val="0026249D"/>
    <w:rsid w:val="00262669"/>
    <w:rsid w:val="00262F9D"/>
    <w:rsid w:val="00264519"/>
    <w:rsid w:val="0026459E"/>
    <w:rsid w:val="00264BB9"/>
    <w:rsid w:val="00265059"/>
    <w:rsid w:val="00266E7C"/>
    <w:rsid w:val="00273F31"/>
    <w:rsid w:val="0027418C"/>
    <w:rsid w:val="0027568E"/>
    <w:rsid w:val="002765B5"/>
    <w:rsid w:val="00276AD1"/>
    <w:rsid w:val="00276B32"/>
    <w:rsid w:val="00276ECE"/>
    <w:rsid w:val="00277225"/>
    <w:rsid w:val="0027793E"/>
    <w:rsid w:val="0028086B"/>
    <w:rsid w:val="00280B25"/>
    <w:rsid w:val="002815C6"/>
    <w:rsid w:val="002820A4"/>
    <w:rsid w:val="002824F4"/>
    <w:rsid w:val="00282E7D"/>
    <w:rsid w:val="0028431B"/>
    <w:rsid w:val="0028431F"/>
    <w:rsid w:val="002850BD"/>
    <w:rsid w:val="00286B30"/>
    <w:rsid w:val="002870E0"/>
    <w:rsid w:val="00287C27"/>
    <w:rsid w:val="00287E77"/>
    <w:rsid w:val="00290163"/>
    <w:rsid w:val="002903BA"/>
    <w:rsid w:val="00291C5E"/>
    <w:rsid w:val="00291E8F"/>
    <w:rsid w:val="00292E41"/>
    <w:rsid w:val="00293277"/>
    <w:rsid w:val="00293981"/>
    <w:rsid w:val="00293AD3"/>
    <w:rsid w:val="00293B1D"/>
    <w:rsid w:val="002963AA"/>
    <w:rsid w:val="00297959"/>
    <w:rsid w:val="002A025F"/>
    <w:rsid w:val="002A02B7"/>
    <w:rsid w:val="002A23FF"/>
    <w:rsid w:val="002A2E8D"/>
    <w:rsid w:val="002A3233"/>
    <w:rsid w:val="002A5A82"/>
    <w:rsid w:val="002A5FA5"/>
    <w:rsid w:val="002A7053"/>
    <w:rsid w:val="002A7FF1"/>
    <w:rsid w:val="002B0CE1"/>
    <w:rsid w:val="002B175F"/>
    <w:rsid w:val="002B194D"/>
    <w:rsid w:val="002B40B1"/>
    <w:rsid w:val="002B5282"/>
    <w:rsid w:val="002B534B"/>
    <w:rsid w:val="002B61FC"/>
    <w:rsid w:val="002B658C"/>
    <w:rsid w:val="002C199E"/>
    <w:rsid w:val="002C211D"/>
    <w:rsid w:val="002C23EA"/>
    <w:rsid w:val="002C26B6"/>
    <w:rsid w:val="002C2F86"/>
    <w:rsid w:val="002C2F8E"/>
    <w:rsid w:val="002C3190"/>
    <w:rsid w:val="002C32A9"/>
    <w:rsid w:val="002C7B1E"/>
    <w:rsid w:val="002D0114"/>
    <w:rsid w:val="002D0264"/>
    <w:rsid w:val="002D055C"/>
    <w:rsid w:val="002D114C"/>
    <w:rsid w:val="002D11A8"/>
    <w:rsid w:val="002D162C"/>
    <w:rsid w:val="002D27C1"/>
    <w:rsid w:val="002D3820"/>
    <w:rsid w:val="002D4761"/>
    <w:rsid w:val="002D4DDD"/>
    <w:rsid w:val="002D5FB8"/>
    <w:rsid w:val="002D7F63"/>
    <w:rsid w:val="002E0468"/>
    <w:rsid w:val="002E325B"/>
    <w:rsid w:val="002E37DF"/>
    <w:rsid w:val="002E3FE4"/>
    <w:rsid w:val="002E445E"/>
    <w:rsid w:val="002E54AB"/>
    <w:rsid w:val="002E5B50"/>
    <w:rsid w:val="002E65F5"/>
    <w:rsid w:val="002E721F"/>
    <w:rsid w:val="002E7264"/>
    <w:rsid w:val="002E788D"/>
    <w:rsid w:val="002E7A7D"/>
    <w:rsid w:val="002F09A6"/>
    <w:rsid w:val="002F0D08"/>
    <w:rsid w:val="002F2928"/>
    <w:rsid w:val="002F2B96"/>
    <w:rsid w:val="002F3AD1"/>
    <w:rsid w:val="002F3E57"/>
    <w:rsid w:val="002F519F"/>
    <w:rsid w:val="002F51F8"/>
    <w:rsid w:val="002F666E"/>
    <w:rsid w:val="002F6FBE"/>
    <w:rsid w:val="002F716A"/>
    <w:rsid w:val="002F7870"/>
    <w:rsid w:val="002F7A6E"/>
    <w:rsid w:val="002F7E3E"/>
    <w:rsid w:val="00300BBD"/>
    <w:rsid w:val="00301279"/>
    <w:rsid w:val="0030139F"/>
    <w:rsid w:val="003015B2"/>
    <w:rsid w:val="003017B4"/>
    <w:rsid w:val="00302E08"/>
    <w:rsid w:val="00303068"/>
    <w:rsid w:val="0030407F"/>
    <w:rsid w:val="0030434C"/>
    <w:rsid w:val="003067AC"/>
    <w:rsid w:val="00306A81"/>
    <w:rsid w:val="00306F55"/>
    <w:rsid w:val="00311945"/>
    <w:rsid w:val="00311D40"/>
    <w:rsid w:val="00311E94"/>
    <w:rsid w:val="00311F9E"/>
    <w:rsid w:val="003122DC"/>
    <w:rsid w:val="003136DA"/>
    <w:rsid w:val="00313791"/>
    <w:rsid w:val="00314567"/>
    <w:rsid w:val="00314767"/>
    <w:rsid w:val="0031535E"/>
    <w:rsid w:val="00321011"/>
    <w:rsid w:val="00321BDC"/>
    <w:rsid w:val="00321F73"/>
    <w:rsid w:val="00321FFC"/>
    <w:rsid w:val="00324548"/>
    <w:rsid w:val="00325BCC"/>
    <w:rsid w:val="003262FD"/>
    <w:rsid w:val="00330D69"/>
    <w:rsid w:val="0033135D"/>
    <w:rsid w:val="00332FB0"/>
    <w:rsid w:val="003356F7"/>
    <w:rsid w:val="00337766"/>
    <w:rsid w:val="0033787B"/>
    <w:rsid w:val="00337F86"/>
    <w:rsid w:val="00341081"/>
    <w:rsid w:val="0034126B"/>
    <w:rsid w:val="00342196"/>
    <w:rsid w:val="0034359B"/>
    <w:rsid w:val="00344E10"/>
    <w:rsid w:val="0034655A"/>
    <w:rsid w:val="003467DC"/>
    <w:rsid w:val="0035048B"/>
    <w:rsid w:val="00351E4E"/>
    <w:rsid w:val="00352FE9"/>
    <w:rsid w:val="0035370A"/>
    <w:rsid w:val="00353E32"/>
    <w:rsid w:val="0035513E"/>
    <w:rsid w:val="0035592D"/>
    <w:rsid w:val="0035631C"/>
    <w:rsid w:val="00356BFF"/>
    <w:rsid w:val="00360BB1"/>
    <w:rsid w:val="00360E08"/>
    <w:rsid w:val="003616D1"/>
    <w:rsid w:val="00361D64"/>
    <w:rsid w:val="0036249E"/>
    <w:rsid w:val="00364817"/>
    <w:rsid w:val="00364C70"/>
    <w:rsid w:val="00365432"/>
    <w:rsid w:val="00366761"/>
    <w:rsid w:val="00372014"/>
    <w:rsid w:val="0037219C"/>
    <w:rsid w:val="00373109"/>
    <w:rsid w:val="0037369A"/>
    <w:rsid w:val="003740DD"/>
    <w:rsid w:val="0037446B"/>
    <w:rsid w:val="00374C54"/>
    <w:rsid w:val="00375E94"/>
    <w:rsid w:val="003779D9"/>
    <w:rsid w:val="00377E74"/>
    <w:rsid w:val="00381A00"/>
    <w:rsid w:val="00382349"/>
    <w:rsid w:val="003836AE"/>
    <w:rsid w:val="00385257"/>
    <w:rsid w:val="00390DCC"/>
    <w:rsid w:val="003911A7"/>
    <w:rsid w:val="003913A3"/>
    <w:rsid w:val="0039140C"/>
    <w:rsid w:val="00391CE4"/>
    <w:rsid w:val="0039216E"/>
    <w:rsid w:val="00393C71"/>
    <w:rsid w:val="00395D00"/>
    <w:rsid w:val="0039718D"/>
    <w:rsid w:val="0039786C"/>
    <w:rsid w:val="00397C5C"/>
    <w:rsid w:val="00397D1E"/>
    <w:rsid w:val="003A3557"/>
    <w:rsid w:val="003A50E4"/>
    <w:rsid w:val="003A6B49"/>
    <w:rsid w:val="003A6CDB"/>
    <w:rsid w:val="003A7E62"/>
    <w:rsid w:val="003B0EA0"/>
    <w:rsid w:val="003B1F00"/>
    <w:rsid w:val="003B2315"/>
    <w:rsid w:val="003B2CF8"/>
    <w:rsid w:val="003B3F6F"/>
    <w:rsid w:val="003B5E80"/>
    <w:rsid w:val="003B6158"/>
    <w:rsid w:val="003B6C2B"/>
    <w:rsid w:val="003B7E62"/>
    <w:rsid w:val="003C01CE"/>
    <w:rsid w:val="003C10FD"/>
    <w:rsid w:val="003C1395"/>
    <w:rsid w:val="003C15FF"/>
    <w:rsid w:val="003C283B"/>
    <w:rsid w:val="003C29C3"/>
    <w:rsid w:val="003C5FF1"/>
    <w:rsid w:val="003C609F"/>
    <w:rsid w:val="003C68ED"/>
    <w:rsid w:val="003C7028"/>
    <w:rsid w:val="003C7CEC"/>
    <w:rsid w:val="003D039C"/>
    <w:rsid w:val="003D0DC7"/>
    <w:rsid w:val="003D11D3"/>
    <w:rsid w:val="003D1D5E"/>
    <w:rsid w:val="003D26AA"/>
    <w:rsid w:val="003D2E48"/>
    <w:rsid w:val="003D35D5"/>
    <w:rsid w:val="003D3730"/>
    <w:rsid w:val="003D5944"/>
    <w:rsid w:val="003D6195"/>
    <w:rsid w:val="003D7E6E"/>
    <w:rsid w:val="003E1B75"/>
    <w:rsid w:val="003E1F14"/>
    <w:rsid w:val="003E1F3A"/>
    <w:rsid w:val="003E1F65"/>
    <w:rsid w:val="003E288D"/>
    <w:rsid w:val="003E2AD0"/>
    <w:rsid w:val="003E4EF2"/>
    <w:rsid w:val="003E58C2"/>
    <w:rsid w:val="003E5EEF"/>
    <w:rsid w:val="003E625C"/>
    <w:rsid w:val="003E664C"/>
    <w:rsid w:val="003E780E"/>
    <w:rsid w:val="003F09F7"/>
    <w:rsid w:val="003F2CF3"/>
    <w:rsid w:val="003F3022"/>
    <w:rsid w:val="003F3732"/>
    <w:rsid w:val="003F5C51"/>
    <w:rsid w:val="003F6A94"/>
    <w:rsid w:val="00401CC0"/>
    <w:rsid w:val="004021EE"/>
    <w:rsid w:val="00403277"/>
    <w:rsid w:val="00403720"/>
    <w:rsid w:val="00403725"/>
    <w:rsid w:val="004038AA"/>
    <w:rsid w:val="004042D0"/>
    <w:rsid w:val="00404A50"/>
    <w:rsid w:val="00404B33"/>
    <w:rsid w:val="00404C83"/>
    <w:rsid w:val="0040529B"/>
    <w:rsid w:val="00405822"/>
    <w:rsid w:val="00405F2B"/>
    <w:rsid w:val="004071A1"/>
    <w:rsid w:val="0041065E"/>
    <w:rsid w:val="00410A27"/>
    <w:rsid w:val="00411A78"/>
    <w:rsid w:val="00412071"/>
    <w:rsid w:val="004132B6"/>
    <w:rsid w:val="00415775"/>
    <w:rsid w:val="00416578"/>
    <w:rsid w:val="00416D36"/>
    <w:rsid w:val="004170ED"/>
    <w:rsid w:val="00417663"/>
    <w:rsid w:val="00420140"/>
    <w:rsid w:val="00420398"/>
    <w:rsid w:val="00420FAF"/>
    <w:rsid w:val="00421A3E"/>
    <w:rsid w:val="00422917"/>
    <w:rsid w:val="00422D02"/>
    <w:rsid w:val="00423B61"/>
    <w:rsid w:val="004246EA"/>
    <w:rsid w:val="00426804"/>
    <w:rsid w:val="00427423"/>
    <w:rsid w:val="00431FD3"/>
    <w:rsid w:val="00432365"/>
    <w:rsid w:val="004325FB"/>
    <w:rsid w:val="00432AA8"/>
    <w:rsid w:val="00432E27"/>
    <w:rsid w:val="00433C04"/>
    <w:rsid w:val="00434552"/>
    <w:rsid w:val="00435216"/>
    <w:rsid w:val="00436F1A"/>
    <w:rsid w:val="00440C61"/>
    <w:rsid w:val="00440F2C"/>
    <w:rsid w:val="004410B2"/>
    <w:rsid w:val="0044151A"/>
    <w:rsid w:val="004419FB"/>
    <w:rsid w:val="0044273A"/>
    <w:rsid w:val="00442970"/>
    <w:rsid w:val="00442D08"/>
    <w:rsid w:val="004450CB"/>
    <w:rsid w:val="00445DAE"/>
    <w:rsid w:val="0044634A"/>
    <w:rsid w:val="004465A4"/>
    <w:rsid w:val="00446A4D"/>
    <w:rsid w:val="00447890"/>
    <w:rsid w:val="00447B7C"/>
    <w:rsid w:val="00447C0D"/>
    <w:rsid w:val="00447F03"/>
    <w:rsid w:val="004529F9"/>
    <w:rsid w:val="0045348C"/>
    <w:rsid w:val="004542E4"/>
    <w:rsid w:val="00454618"/>
    <w:rsid w:val="00454E39"/>
    <w:rsid w:val="0045512E"/>
    <w:rsid w:val="00456211"/>
    <w:rsid w:val="0045713A"/>
    <w:rsid w:val="004607C2"/>
    <w:rsid w:val="00460DCD"/>
    <w:rsid w:val="00461816"/>
    <w:rsid w:val="00461D38"/>
    <w:rsid w:val="00461F0C"/>
    <w:rsid w:val="00462002"/>
    <w:rsid w:val="0046293E"/>
    <w:rsid w:val="00462AED"/>
    <w:rsid w:val="00462D5F"/>
    <w:rsid w:val="00465541"/>
    <w:rsid w:val="00465942"/>
    <w:rsid w:val="0046643C"/>
    <w:rsid w:val="00466DE7"/>
    <w:rsid w:val="00467634"/>
    <w:rsid w:val="00467F56"/>
    <w:rsid w:val="00470328"/>
    <w:rsid w:val="00472299"/>
    <w:rsid w:val="0047304A"/>
    <w:rsid w:val="004731F7"/>
    <w:rsid w:val="00475E41"/>
    <w:rsid w:val="00480890"/>
    <w:rsid w:val="0048175C"/>
    <w:rsid w:val="00481A5F"/>
    <w:rsid w:val="0048238F"/>
    <w:rsid w:val="00482963"/>
    <w:rsid w:val="0048319F"/>
    <w:rsid w:val="00484870"/>
    <w:rsid w:val="00485483"/>
    <w:rsid w:val="004860E3"/>
    <w:rsid w:val="00486A09"/>
    <w:rsid w:val="00490320"/>
    <w:rsid w:val="00490909"/>
    <w:rsid w:val="00490F84"/>
    <w:rsid w:val="004918E8"/>
    <w:rsid w:val="00491A05"/>
    <w:rsid w:val="004921DD"/>
    <w:rsid w:val="00492B8A"/>
    <w:rsid w:val="00492E3D"/>
    <w:rsid w:val="00492EC6"/>
    <w:rsid w:val="00493C9B"/>
    <w:rsid w:val="0049432D"/>
    <w:rsid w:val="00494BB5"/>
    <w:rsid w:val="00496D9E"/>
    <w:rsid w:val="00497A1C"/>
    <w:rsid w:val="004A127C"/>
    <w:rsid w:val="004A292A"/>
    <w:rsid w:val="004A4644"/>
    <w:rsid w:val="004A4FBF"/>
    <w:rsid w:val="004A78BE"/>
    <w:rsid w:val="004B092E"/>
    <w:rsid w:val="004B1CA5"/>
    <w:rsid w:val="004B293E"/>
    <w:rsid w:val="004B31CD"/>
    <w:rsid w:val="004B3284"/>
    <w:rsid w:val="004B5667"/>
    <w:rsid w:val="004C0634"/>
    <w:rsid w:val="004C1360"/>
    <w:rsid w:val="004C1F79"/>
    <w:rsid w:val="004C26ED"/>
    <w:rsid w:val="004C36FA"/>
    <w:rsid w:val="004C3E7F"/>
    <w:rsid w:val="004C4084"/>
    <w:rsid w:val="004C5A31"/>
    <w:rsid w:val="004C5B72"/>
    <w:rsid w:val="004C60E9"/>
    <w:rsid w:val="004C6817"/>
    <w:rsid w:val="004C7E7C"/>
    <w:rsid w:val="004C7ED4"/>
    <w:rsid w:val="004C7F12"/>
    <w:rsid w:val="004D0345"/>
    <w:rsid w:val="004D0C67"/>
    <w:rsid w:val="004D1B17"/>
    <w:rsid w:val="004D4F2F"/>
    <w:rsid w:val="004D4FFB"/>
    <w:rsid w:val="004D53DD"/>
    <w:rsid w:val="004E0031"/>
    <w:rsid w:val="004E015A"/>
    <w:rsid w:val="004E060A"/>
    <w:rsid w:val="004E15AD"/>
    <w:rsid w:val="004E1762"/>
    <w:rsid w:val="004E27DE"/>
    <w:rsid w:val="004E2955"/>
    <w:rsid w:val="004E3405"/>
    <w:rsid w:val="004E51BE"/>
    <w:rsid w:val="004E5C8A"/>
    <w:rsid w:val="004E6F6A"/>
    <w:rsid w:val="004E7446"/>
    <w:rsid w:val="004E7EA3"/>
    <w:rsid w:val="004F09F9"/>
    <w:rsid w:val="004F134D"/>
    <w:rsid w:val="004F1F81"/>
    <w:rsid w:val="004F4201"/>
    <w:rsid w:val="004F51CC"/>
    <w:rsid w:val="004F60C5"/>
    <w:rsid w:val="004F6AC7"/>
    <w:rsid w:val="005013F9"/>
    <w:rsid w:val="00501504"/>
    <w:rsid w:val="00502732"/>
    <w:rsid w:val="005028A8"/>
    <w:rsid w:val="005032F5"/>
    <w:rsid w:val="0050353F"/>
    <w:rsid w:val="00504920"/>
    <w:rsid w:val="0050518B"/>
    <w:rsid w:val="00505800"/>
    <w:rsid w:val="00506129"/>
    <w:rsid w:val="00507108"/>
    <w:rsid w:val="005071D0"/>
    <w:rsid w:val="005122E5"/>
    <w:rsid w:val="005123CA"/>
    <w:rsid w:val="00512949"/>
    <w:rsid w:val="00513DF1"/>
    <w:rsid w:val="00514BBE"/>
    <w:rsid w:val="00514C17"/>
    <w:rsid w:val="0051518D"/>
    <w:rsid w:val="00515693"/>
    <w:rsid w:val="00516A1F"/>
    <w:rsid w:val="00516D77"/>
    <w:rsid w:val="005208D2"/>
    <w:rsid w:val="00520C07"/>
    <w:rsid w:val="0052125E"/>
    <w:rsid w:val="005214D8"/>
    <w:rsid w:val="00521C80"/>
    <w:rsid w:val="0052322F"/>
    <w:rsid w:val="00525375"/>
    <w:rsid w:val="005254AD"/>
    <w:rsid w:val="00525CE2"/>
    <w:rsid w:val="0052685A"/>
    <w:rsid w:val="00526C20"/>
    <w:rsid w:val="00526E57"/>
    <w:rsid w:val="00527431"/>
    <w:rsid w:val="005275C7"/>
    <w:rsid w:val="00530C15"/>
    <w:rsid w:val="005319D9"/>
    <w:rsid w:val="00531AA1"/>
    <w:rsid w:val="00532FAB"/>
    <w:rsid w:val="0053317D"/>
    <w:rsid w:val="0053318A"/>
    <w:rsid w:val="00533415"/>
    <w:rsid w:val="00533B87"/>
    <w:rsid w:val="00533F28"/>
    <w:rsid w:val="005350A3"/>
    <w:rsid w:val="005352B2"/>
    <w:rsid w:val="00537486"/>
    <w:rsid w:val="00537767"/>
    <w:rsid w:val="00540D54"/>
    <w:rsid w:val="00541182"/>
    <w:rsid w:val="00541740"/>
    <w:rsid w:val="00542BBC"/>
    <w:rsid w:val="00542D59"/>
    <w:rsid w:val="005431C7"/>
    <w:rsid w:val="00543DAC"/>
    <w:rsid w:val="0054404A"/>
    <w:rsid w:val="00544928"/>
    <w:rsid w:val="00544BB1"/>
    <w:rsid w:val="00545E2F"/>
    <w:rsid w:val="00546359"/>
    <w:rsid w:val="0054713F"/>
    <w:rsid w:val="005503E0"/>
    <w:rsid w:val="0055261A"/>
    <w:rsid w:val="00552631"/>
    <w:rsid w:val="005543B4"/>
    <w:rsid w:val="005543EC"/>
    <w:rsid w:val="005557A0"/>
    <w:rsid w:val="00555BDF"/>
    <w:rsid w:val="00555D0F"/>
    <w:rsid w:val="00556043"/>
    <w:rsid w:val="0055690A"/>
    <w:rsid w:val="00556DE2"/>
    <w:rsid w:val="00560130"/>
    <w:rsid w:val="00560FCF"/>
    <w:rsid w:val="0056140F"/>
    <w:rsid w:val="00561AD5"/>
    <w:rsid w:val="00561CD3"/>
    <w:rsid w:val="00562D96"/>
    <w:rsid w:val="00562E77"/>
    <w:rsid w:val="00565848"/>
    <w:rsid w:val="00565D46"/>
    <w:rsid w:val="00567510"/>
    <w:rsid w:val="0057029C"/>
    <w:rsid w:val="00570F8D"/>
    <w:rsid w:val="00571A05"/>
    <w:rsid w:val="00571A33"/>
    <w:rsid w:val="00571C68"/>
    <w:rsid w:val="005724F2"/>
    <w:rsid w:val="00572668"/>
    <w:rsid w:val="00573949"/>
    <w:rsid w:val="00573EDF"/>
    <w:rsid w:val="005747D7"/>
    <w:rsid w:val="00574B09"/>
    <w:rsid w:val="005750BD"/>
    <w:rsid w:val="0057636E"/>
    <w:rsid w:val="005773E4"/>
    <w:rsid w:val="00577C74"/>
    <w:rsid w:val="00577D17"/>
    <w:rsid w:val="005803EF"/>
    <w:rsid w:val="00581CF8"/>
    <w:rsid w:val="005823CD"/>
    <w:rsid w:val="00582AB9"/>
    <w:rsid w:val="0058306D"/>
    <w:rsid w:val="00583C32"/>
    <w:rsid w:val="00586140"/>
    <w:rsid w:val="00587607"/>
    <w:rsid w:val="00590630"/>
    <w:rsid w:val="00591357"/>
    <w:rsid w:val="00593E0F"/>
    <w:rsid w:val="00594405"/>
    <w:rsid w:val="005952E6"/>
    <w:rsid w:val="005969FA"/>
    <w:rsid w:val="00596EC1"/>
    <w:rsid w:val="00597292"/>
    <w:rsid w:val="00597657"/>
    <w:rsid w:val="0059766B"/>
    <w:rsid w:val="00597746"/>
    <w:rsid w:val="005A02EC"/>
    <w:rsid w:val="005A071D"/>
    <w:rsid w:val="005A0826"/>
    <w:rsid w:val="005A0DE6"/>
    <w:rsid w:val="005A2AB4"/>
    <w:rsid w:val="005A5A57"/>
    <w:rsid w:val="005A5E1C"/>
    <w:rsid w:val="005A6334"/>
    <w:rsid w:val="005A636E"/>
    <w:rsid w:val="005A6D68"/>
    <w:rsid w:val="005A7E47"/>
    <w:rsid w:val="005B03CA"/>
    <w:rsid w:val="005B1C3F"/>
    <w:rsid w:val="005B33C0"/>
    <w:rsid w:val="005B46AD"/>
    <w:rsid w:val="005B4DC3"/>
    <w:rsid w:val="005B61B0"/>
    <w:rsid w:val="005B6452"/>
    <w:rsid w:val="005C1B7A"/>
    <w:rsid w:val="005C2223"/>
    <w:rsid w:val="005C270D"/>
    <w:rsid w:val="005C3CCD"/>
    <w:rsid w:val="005C4E82"/>
    <w:rsid w:val="005C554F"/>
    <w:rsid w:val="005C7C22"/>
    <w:rsid w:val="005D08E0"/>
    <w:rsid w:val="005D1389"/>
    <w:rsid w:val="005D3100"/>
    <w:rsid w:val="005D4698"/>
    <w:rsid w:val="005D4E9D"/>
    <w:rsid w:val="005D5FD5"/>
    <w:rsid w:val="005D62A1"/>
    <w:rsid w:val="005D6748"/>
    <w:rsid w:val="005D679C"/>
    <w:rsid w:val="005D69A4"/>
    <w:rsid w:val="005D6FF6"/>
    <w:rsid w:val="005D70C6"/>
    <w:rsid w:val="005D735A"/>
    <w:rsid w:val="005D7E50"/>
    <w:rsid w:val="005E05BB"/>
    <w:rsid w:val="005E1582"/>
    <w:rsid w:val="005E171F"/>
    <w:rsid w:val="005E1934"/>
    <w:rsid w:val="005E2BC0"/>
    <w:rsid w:val="005E2E15"/>
    <w:rsid w:val="005E3A42"/>
    <w:rsid w:val="005E458D"/>
    <w:rsid w:val="005E4F0A"/>
    <w:rsid w:val="005F0135"/>
    <w:rsid w:val="005F20E4"/>
    <w:rsid w:val="005F2314"/>
    <w:rsid w:val="005F3013"/>
    <w:rsid w:val="005F3EC5"/>
    <w:rsid w:val="005F4226"/>
    <w:rsid w:val="005F6DD2"/>
    <w:rsid w:val="005F6ED1"/>
    <w:rsid w:val="005F7A07"/>
    <w:rsid w:val="00600FA3"/>
    <w:rsid w:val="006011E4"/>
    <w:rsid w:val="00601BCE"/>
    <w:rsid w:val="006024B1"/>
    <w:rsid w:val="0060290F"/>
    <w:rsid w:val="00602C00"/>
    <w:rsid w:val="00603B1B"/>
    <w:rsid w:val="00603F1F"/>
    <w:rsid w:val="0060548C"/>
    <w:rsid w:val="00605862"/>
    <w:rsid w:val="00606F02"/>
    <w:rsid w:val="006078D6"/>
    <w:rsid w:val="00611FEE"/>
    <w:rsid w:val="00613838"/>
    <w:rsid w:val="00614068"/>
    <w:rsid w:val="00614302"/>
    <w:rsid w:val="00614387"/>
    <w:rsid w:val="00614F56"/>
    <w:rsid w:val="00615434"/>
    <w:rsid w:val="00615693"/>
    <w:rsid w:val="0061644F"/>
    <w:rsid w:val="00616CDB"/>
    <w:rsid w:val="00617484"/>
    <w:rsid w:val="00617750"/>
    <w:rsid w:val="00621D16"/>
    <w:rsid w:val="00622D77"/>
    <w:rsid w:val="00623554"/>
    <w:rsid w:val="006236BF"/>
    <w:rsid w:val="00623F5F"/>
    <w:rsid w:val="006247FD"/>
    <w:rsid w:val="0062507E"/>
    <w:rsid w:val="00627753"/>
    <w:rsid w:val="00627C45"/>
    <w:rsid w:val="0063005A"/>
    <w:rsid w:val="00630B95"/>
    <w:rsid w:val="00632762"/>
    <w:rsid w:val="00632EFF"/>
    <w:rsid w:val="0063329D"/>
    <w:rsid w:val="00633524"/>
    <w:rsid w:val="006339BA"/>
    <w:rsid w:val="00634071"/>
    <w:rsid w:val="00634B0E"/>
    <w:rsid w:val="00635002"/>
    <w:rsid w:val="00635614"/>
    <w:rsid w:val="0063798E"/>
    <w:rsid w:val="0064103D"/>
    <w:rsid w:val="00642801"/>
    <w:rsid w:val="00643402"/>
    <w:rsid w:val="006474A7"/>
    <w:rsid w:val="0065001E"/>
    <w:rsid w:val="00650152"/>
    <w:rsid w:val="006504E5"/>
    <w:rsid w:val="00650668"/>
    <w:rsid w:val="00652DF4"/>
    <w:rsid w:val="00652EFB"/>
    <w:rsid w:val="00653785"/>
    <w:rsid w:val="006538A2"/>
    <w:rsid w:val="006541F2"/>
    <w:rsid w:val="0065495D"/>
    <w:rsid w:val="00655943"/>
    <w:rsid w:val="00656017"/>
    <w:rsid w:val="00656482"/>
    <w:rsid w:val="00656AA7"/>
    <w:rsid w:val="006575CE"/>
    <w:rsid w:val="00657E53"/>
    <w:rsid w:val="006609D5"/>
    <w:rsid w:val="006609F4"/>
    <w:rsid w:val="00660D53"/>
    <w:rsid w:val="00661FC9"/>
    <w:rsid w:val="006627D5"/>
    <w:rsid w:val="00663056"/>
    <w:rsid w:val="00664010"/>
    <w:rsid w:val="0066402E"/>
    <w:rsid w:val="0066417B"/>
    <w:rsid w:val="00664837"/>
    <w:rsid w:val="006658FA"/>
    <w:rsid w:val="00665F72"/>
    <w:rsid w:val="006663E0"/>
    <w:rsid w:val="00666F7A"/>
    <w:rsid w:val="00671C18"/>
    <w:rsid w:val="00673348"/>
    <w:rsid w:val="0067372A"/>
    <w:rsid w:val="00673C9B"/>
    <w:rsid w:val="00675ECC"/>
    <w:rsid w:val="006778DB"/>
    <w:rsid w:val="00680768"/>
    <w:rsid w:val="00680856"/>
    <w:rsid w:val="0068106B"/>
    <w:rsid w:val="00684871"/>
    <w:rsid w:val="00684BEE"/>
    <w:rsid w:val="00685710"/>
    <w:rsid w:val="006857E3"/>
    <w:rsid w:val="00686DCE"/>
    <w:rsid w:val="006876EF"/>
    <w:rsid w:val="00687C55"/>
    <w:rsid w:val="0069048B"/>
    <w:rsid w:val="0069079E"/>
    <w:rsid w:val="00690AA1"/>
    <w:rsid w:val="006910E3"/>
    <w:rsid w:val="00692CED"/>
    <w:rsid w:val="00693667"/>
    <w:rsid w:val="00693A6D"/>
    <w:rsid w:val="00693F82"/>
    <w:rsid w:val="00694744"/>
    <w:rsid w:val="006948A4"/>
    <w:rsid w:val="00695188"/>
    <w:rsid w:val="00696DE5"/>
    <w:rsid w:val="006A01C7"/>
    <w:rsid w:val="006A088B"/>
    <w:rsid w:val="006A0967"/>
    <w:rsid w:val="006A156A"/>
    <w:rsid w:val="006A2F6B"/>
    <w:rsid w:val="006A3834"/>
    <w:rsid w:val="006A5DC4"/>
    <w:rsid w:val="006A5DD0"/>
    <w:rsid w:val="006A699E"/>
    <w:rsid w:val="006A7AEC"/>
    <w:rsid w:val="006B0203"/>
    <w:rsid w:val="006B0D53"/>
    <w:rsid w:val="006B0E93"/>
    <w:rsid w:val="006B1D9B"/>
    <w:rsid w:val="006B2BD5"/>
    <w:rsid w:val="006B3342"/>
    <w:rsid w:val="006B6273"/>
    <w:rsid w:val="006B6753"/>
    <w:rsid w:val="006C16B1"/>
    <w:rsid w:val="006C3B34"/>
    <w:rsid w:val="006C4A49"/>
    <w:rsid w:val="006C6011"/>
    <w:rsid w:val="006C65DB"/>
    <w:rsid w:val="006D1057"/>
    <w:rsid w:val="006D21DE"/>
    <w:rsid w:val="006D2F94"/>
    <w:rsid w:val="006D323E"/>
    <w:rsid w:val="006D3F97"/>
    <w:rsid w:val="006D4620"/>
    <w:rsid w:val="006D59E9"/>
    <w:rsid w:val="006D683A"/>
    <w:rsid w:val="006D6B43"/>
    <w:rsid w:val="006D6FF9"/>
    <w:rsid w:val="006E0B50"/>
    <w:rsid w:val="006E10E8"/>
    <w:rsid w:val="006E1A5A"/>
    <w:rsid w:val="006E24AC"/>
    <w:rsid w:val="006E39B5"/>
    <w:rsid w:val="006E4868"/>
    <w:rsid w:val="006E48E2"/>
    <w:rsid w:val="006E52C5"/>
    <w:rsid w:val="006E5C8C"/>
    <w:rsid w:val="006E64A8"/>
    <w:rsid w:val="006E7D69"/>
    <w:rsid w:val="006F00C6"/>
    <w:rsid w:val="006F03D2"/>
    <w:rsid w:val="006F0E2F"/>
    <w:rsid w:val="006F1A9A"/>
    <w:rsid w:val="006F1E33"/>
    <w:rsid w:val="006F37D2"/>
    <w:rsid w:val="006F3CE8"/>
    <w:rsid w:val="006F473B"/>
    <w:rsid w:val="006F5E27"/>
    <w:rsid w:val="006F6496"/>
    <w:rsid w:val="006F67AD"/>
    <w:rsid w:val="0070024D"/>
    <w:rsid w:val="00700DA3"/>
    <w:rsid w:val="00700EBE"/>
    <w:rsid w:val="00702F6A"/>
    <w:rsid w:val="00703159"/>
    <w:rsid w:val="00703A02"/>
    <w:rsid w:val="00703EAA"/>
    <w:rsid w:val="00703F33"/>
    <w:rsid w:val="00704BF0"/>
    <w:rsid w:val="00705A4D"/>
    <w:rsid w:val="00705CCB"/>
    <w:rsid w:val="00706C8E"/>
    <w:rsid w:val="00710610"/>
    <w:rsid w:val="0071116D"/>
    <w:rsid w:val="007111BF"/>
    <w:rsid w:val="0071439A"/>
    <w:rsid w:val="00715E9B"/>
    <w:rsid w:val="00716859"/>
    <w:rsid w:val="0071757A"/>
    <w:rsid w:val="00720917"/>
    <w:rsid w:val="00720AA6"/>
    <w:rsid w:val="00722007"/>
    <w:rsid w:val="00723007"/>
    <w:rsid w:val="00723353"/>
    <w:rsid w:val="00723B71"/>
    <w:rsid w:val="00723EA8"/>
    <w:rsid w:val="00724D06"/>
    <w:rsid w:val="007268C2"/>
    <w:rsid w:val="00730827"/>
    <w:rsid w:val="0073128A"/>
    <w:rsid w:val="0073148E"/>
    <w:rsid w:val="00732764"/>
    <w:rsid w:val="00732E68"/>
    <w:rsid w:val="007339FA"/>
    <w:rsid w:val="0073511E"/>
    <w:rsid w:val="007351DC"/>
    <w:rsid w:val="00735844"/>
    <w:rsid w:val="00735E48"/>
    <w:rsid w:val="00737259"/>
    <w:rsid w:val="00737AF7"/>
    <w:rsid w:val="007404B0"/>
    <w:rsid w:val="00740EB5"/>
    <w:rsid w:val="00740FD7"/>
    <w:rsid w:val="00741200"/>
    <w:rsid w:val="00741725"/>
    <w:rsid w:val="007419B5"/>
    <w:rsid w:val="00742712"/>
    <w:rsid w:val="00742A1E"/>
    <w:rsid w:val="007430D6"/>
    <w:rsid w:val="007431DD"/>
    <w:rsid w:val="007436D8"/>
    <w:rsid w:val="007459D6"/>
    <w:rsid w:val="00746286"/>
    <w:rsid w:val="00746790"/>
    <w:rsid w:val="00746A58"/>
    <w:rsid w:val="007471CF"/>
    <w:rsid w:val="00750068"/>
    <w:rsid w:val="00752B9D"/>
    <w:rsid w:val="00754358"/>
    <w:rsid w:val="007548F8"/>
    <w:rsid w:val="00754DD1"/>
    <w:rsid w:val="00754ED5"/>
    <w:rsid w:val="00755ED5"/>
    <w:rsid w:val="00756EEF"/>
    <w:rsid w:val="0075789F"/>
    <w:rsid w:val="00760029"/>
    <w:rsid w:val="007604F9"/>
    <w:rsid w:val="00760B09"/>
    <w:rsid w:val="00761615"/>
    <w:rsid w:val="007618C5"/>
    <w:rsid w:val="00762032"/>
    <w:rsid w:val="007637B9"/>
    <w:rsid w:val="007647F8"/>
    <w:rsid w:val="00764C5B"/>
    <w:rsid w:val="00764D8C"/>
    <w:rsid w:val="00766052"/>
    <w:rsid w:val="007700EA"/>
    <w:rsid w:val="007705B6"/>
    <w:rsid w:val="007706CD"/>
    <w:rsid w:val="0077216A"/>
    <w:rsid w:val="00772B12"/>
    <w:rsid w:val="007732B8"/>
    <w:rsid w:val="0077369D"/>
    <w:rsid w:val="00773708"/>
    <w:rsid w:val="00773D2E"/>
    <w:rsid w:val="00774F6C"/>
    <w:rsid w:val="00775230"/>
    <w:rsid w:val="00775CEF"/>
    <w:rsid w:val="007763B8"/>
    <w:rsid w:val="00776D0D"/>
    <w:rsid w:val="00776D2A"/>
    <w:rsid w:val="007771F7"/>
    <w:rsid w:val="007803AE"/>
    <w:rsid w:val="00783F15"/>
    <w:rsid w:val="00784421"/>
    <w:rsid w:val="007849D3"/>
    <w:rsid w:val="00784BFB"/>
    <w:rsid w:val="00785619"/>
    <w:rsid w:val="00786517"/>
    <w:rsid w:val="00786D25"/>
    <w:rsid w:val="00787752"/>
    <w:rsid w:val="0079233B"/>
    <w:rsid w:val="00792424"/>
    <w:rsid w:val="007936D7"/>
    <w:rsid w:val="00793EFB"/>
    <w:rsid w:val="00793F80"/>
    <w:rsid w:val="00794093"/>
    <w:rsid w:val="007947DC"/>
    <w:rsid w:val="007948F0"/>
    <w:rsid w:val="00795C73"/>
    <w:rsid w:val="00795F3A"/>
    <w:rsid w:val="00796979"/>
    <w:rsid w:val="00797AC5"/>
    <w:rsid w:val="007A0268"/>
    <w:rsid w:val="007A0509"/>
    <w:rsid w:val="007A3149"/>
    <w:rsid w:val="007A5843"/>
    <w:rsid w:val="007A61DD"/>
    <w:rsid w:val="007B0684"/>
    <w:rsid w:val="007B0951"/>
    <w:rsid w:val="007B1447"/>
    <w:rsid w:val="007B1A3D"/>
    <w:rsid w:val="007B3A8D"/>
    <w:rsid w:val="007B609F"/>
    <w:rsid w:val="007B6829"/>
    <w:rsid w:val="007C0437"/>
    <w:rsid w:val="007C146D"/>
    <w:rsid w:val="007C16EA"/>
    <w:rsid w:val="007C1C3F"/>
    <w:rsid w:val="007C2201"/>
    <w:rsid w:val="007C300E"/>
    <w:rsid w:val="007C494D"/>
    <w:rsid w:val="007C4B5B"/>
    <w:rsid w:val="007C4CCE"/>
    <w:rsid w:val="007C5B24"/>
    <w:rsid w:val="007C69F8"/>
    <w:rsid w:val="007D0137"/>
    <w:rsid w:val="007D0BA5"/>
    <w:rsid w:val="007D1DAC"/>
    <w:rsid w:val="007D3FF7"/>
    <w:rsid w:val="007D50F7"/>
    <w:rsid w:val="007D55E2"/>
    <w:rsid w:val="007D60DE"/>
    <w:rsid w:val="007E0477"/>
    <w:rsid w:val="007E0516"/>
    <w:rsid w:val="007E16AB"/>
    <w:rsid w:val="007E23BD"/>
    <w:rsid w:val="007E43A8"/>
    <w:rsid w:val="007E62DF"/>
    <w:rsid w:val="007F0716"/>
    <w:rsid w:val="007F0E50"/>
    <w:rsid w:val="007F1EE6"/>
    <w:rsid w:val="007F2CD0"/>
    <w:rsid w:val="007F31DF"/>
    <w:rsid w:val="007F39EC"/>
    <w:rsid w:val="007F460D"/>
    <w:rsid w:val="007F485F"/>
    <w:rsid w:val="007F6634"/>
    <w:rsid w:val="007F6A96"/>
    <w:rsid w:val="007F6F5E"/>
    <w:rsid w:val="007F78FA"/>
    <w:rsid w:val="007F7C35"/>
    <w:rsid w:val="00800001"/>
    <w:rsid w:val="008004BD"/>
    <w:rsid w:val="00803DE4"/>
    <w:rsid w:val="00803F37"/>
    <w:rsid w:val="00805121"/>
    <w:rsid w:val="00805187"/>
    <w:rsid w:val="008073AA"/>
    <w:rsid w:val="008104E3"/>
    <w:rsid w:val="008114B5"/>
    <w:rsid w:val="008114F8"/>
    <w:rsid w:val="00811A11"/>
    <w:rsid w:val="008128DA"/>
    <w:rsid w:val="00813AEC"/>
    <w:rsid w:val="00813B16"/>
    <w:rsid w:val="008148EC"/>
    <w:rsid w:val="00814E3B"/>
    <w:rsid w:val="00816BF1"/>
    <w:rsid w:val="00816C00"/>
    <w:rsid w:val="00820F53"/>
    <w:rsid w:val="0082193D"/>
    <w:rsid w:val="008228B1"/>
    <w:rsid w:val="00822CCF"/>
    <w:rsid w:val="00824682"/>
    <w:rsid w:val="008249AF"/>
    <w:rsid w:val="008252D0"/>
    <w:rsid w:val="00825695"/>
    <w:rsid w:val="008265EF"/>
    <w:rsid w:val="0082669D"/>
    <w:rsid w:val="0082687C"/>
    <w:rsid w:val="00830F57"/>
    <w:rsid w:val="00831785"/>
    <w:rsid w:val="00831A00"/>
    <w:rsid w:val="00831A6A"/>
    <w:rsid w:val="00831FE9"/>
    <w:rsid w:val="00832F47"/>
    <w:rsid w:val="00833E2F"/>
    <w:rsid w:val="00834627"/>
    <w:rsid w:val="00834632"/>
    <w:rsid w:val="008363CD"/>
    <w:rsid w:val="0083641C"/>
    <w:rsid w:val="0083725D"/>
    <w:rsid w:val="0084481B"/>
    <w:rsid w:val="00844C7D"/>
    <w:rsid w:val="00844E7D"/>
    <w:rsid w:val="008456EC"/>
    <w:rsid w:val="008473B3"/>
    <w:rsid w:val="00851078"/>
    <w:rsid w:val="00852616"/>
    <w:rsid w:val="00852BDB"/>
    <w:rsid w:val="00855625"/>
    <w:rsid w:val="0085563A"/>
    <w:rsid w:val="008568AE"/>
    <w:rsid w:val="00857BCA"/>
    <w:rsid w:val="0086039A"/>
    <w:rsid w:val="00860D95"/>
    <w:rsid w:val="00861218"/>
    <w:rsid w:val="008616E9"/>
    <w:rsid w:val="00861A7F"/>
    <w:rsid w:val="00862817"/>
    <w:rsid w:val="00862948"/>
    <w:rsid w:val="00863CCF"/>
    <w:rsid w:val="00864330"/>
    <w:rsid w:val="008645BE"/>
    <w:rsid w:val="00865B87"/>
    <w:rsid w:val="00865C48"/>
    <w:rsid w:val="00870C6B"/>
    <w:rsid w:val="00871D3C"/>
    <w:rsid w:val="008720D3"/>
    <w:rsid w:val="008740A8"/>
    <w:rsid w:val="00874189"/>
    <w:rsid w:val="00874B8A"/>
    <w:rsid w:val="008766B6"/>
    <w:rsid w:val="0087743A"/>
    <w:rsid w:val="008775DF"/>
    <w:rsid w:val="00877674"/>
    <w:rsid w:val="008778AC"/>
    <w:rsid w:val="008805A3"/>
    <w:rsid w:val="00880663"/>
    <w:rsid w:val="008818F2"/>
    <w:rsid w:val="00881D94"/>
    <w:rsid w:val="0088275B"/>
    <w:rsid w:val="00882D96"/>
    <w:rsid w:val="00882FD1"/>
    <w:rsid w:val="0088327A"/>
    <w:rsid w:val="00885696"/>
    <w:rsid w:val="008856C8"/>
    <w:rsid w:val="00890DB3"/>
    <w:rsid w:val="00891F99"/>
    <w:rsid w:val="0089392A"/>
    <w:rsid w:val="00896427"/>
    <w:rsid w:val="00896978"/>
    <w:rsid w:val="008A065F"/>
    <w:rsid w:val="008A07F7"/>
    <w:rsid w:val="008A16EA"/>
    <w:rsid w:val="008A1AF6"/>
    <w:rsid w:val="008A378F"/>
    <w:rsid w:val="008A391F"/>
    <w:rsid w:val="008A398A"/>
    <w:rsid w:val="008A41EC"/>
    <w:rsid w:val="008A4707"/>
    <w:rsid w:val="008A577E"/>
    <w:rsid w:val="008A60D2"/>
    <w:rsid w:val="008A653E"/>
    <w:rsid w:val="008A675E"/>
    <w:rsid w:val="008A7347"/>
    <w:rsid w:val="008B02D8"/>
    <w:rsid w:val="008B0756"/>
    <w:rsid w:val="008B13CB"/>
    <w:rsid w:val="008B1BDF"/>
    <w:rsid w:val="008B1E83"/>
    <w:rsid w:val="008B237D"/>
    <w:rsid w:val="008B2518"/>
    <w:rsid w:val="008B3554"/>
    <w:rsid w:val="008B3F44"/>
    <w:rsid w:val="008B45CB"/>
    <w:rsid w:val="008B4ABB"/>
    <w:rsid w:val="008B4FF1"/>
    <w:rsid w:val="008B5780"/>
    <w:rsid w:val="008B58B0"/>
    <w:rsid w:val="008B5D03"/>
    <w:rsid w:val="008B628C"/>
    <w:rsid w:val="008B656C"/>
    <w:rsid w:val="008B7C0C"/>
    <w:rsid w:val="008C1241"/>
    <w:rsid w:val="008C1734"/>
    <w:rsid w:val="008C2148"/>
    <w:rsid w:val="008C2489"/>
    <w:rsid w:val="008C254D"/>
    <w:rsid w:val="008C4FFE"/>
    <w:rsid w:val="008C546F"/>
    <w:rsid w:val="008C58CD"/>
    <w:rsid w:val="008C5B5A"/>
    <w:rsid w:val="008C615C"/>
    <w:rsid w:val="008D11EE"/>
    <w:rsid w:val="008D4923"/>
    <w:rsid w:val="008D5C68"/>
    <w:rsid w:val="008D7E77"/>
    <w:rsid w:val="008E0B57"/>
    <w:rsid w:val="008E1749"/>
    <w:rsid w:val="008E1D69"/>
    <w:rsid w:val="008E3C21"/>
    <w:rsid w:val="008E49B6"/>
    <w:rsid w:val="008E5820"/>
    <w:rsid w:val="008E6B49"/>
    <w:rsid w:val="008E6DF8"/>
    <w:rsid w:val="008E77A9"/>
    <w:rsid w:val="008F0377"/>
    <w:rsid w:val="008F0457"/>
    <w:rsid w:val="008F0540"/>
    <w:rsid w:val="008F093E"/>
    <w:rsid w:val="008F11B8"/>
    <w:rsid w:val="008F3980"/>
    <w:rsid w:val="008F53F8"/>
    <w:rsid w:val="008F634C"/>
    <w:rsid w:val="008F6672"/>
    <w:rsid w:val="008F6F61"/>
    <w:rsid w:val="008F700B"/>
    <w:rsid w:val="008F7202"/>
    <w:rsid w:val="008F7D64"/>
    <w:rsid w:val="009017BA"/>
    <w:rsid w:val="00901D8A"/>
    <w:rsid w:val="00901FC0"/>
    <w:rsid w:val="009023C7"/>
    <w:rsid w:val="00902EED"/>
    <w:rsid w:val="00903095"/>
    <w:rsid w:val="009036A3"/>
    <w:rsid w:val="00904109"/>
    <w:rsid w:val="00904CD6"/>
    <w:rsid w:val="00905093"/>
    <w:rsid w:val="009068E0"/>
    <w:rsid w:val="00906BFC"/>
    <w:rsid w:val="00907485"/>
    <w:rsid w:val="00910CF1"/>
    <w:rsid w:val="00911384"/>
    <w:rsid w:val="00912F26"/>
    <w:rsid w:val="00913C11"/>
    <w:rsid w:val="00916E52"/>
    <w:rsid w:val="009233F6"/>
    <w:rsid w:val="00923723"/>
    <w:rsid w:val="00923839"/>
    <w:rsid w:val="0092401C"/>
    <w:rsid w:val="0092418C"/>
    <w:rsid w:val="009244F6"/>
    <w:rsid w:val="009245F2"/>
    <w:rsid w:val="00925528"/>
    <w:rsid w:val="00926BFD"/>
    <w:rsid w:val="00927010"/>
    <w:rsid w:val="00930786"/>
    <w:rsid w:val="00930BAF"/>
    <w:rsid w:val="009317A3"/>
    <w:rsid w:val="009343F1"/>
    <w:rsid w:val="009364D3"/>
    <w:rsid w:val="00937544"/>
    <w:rsid w:val="00937BE7"/>
    <w:rsid w:val="009408AF"/>
    <w:rsid w:val="009418D0"/>
    <w:rsid w:val="00941D63"/>
    <w:rsid w:val="00942AAB"/>
    <w:rsid w:val="00943816"/>
    <w:rsid w:val="0094400E"/>
    <w:rsid w:val="009440D3"/>
    <w:rsid w:val="00946A6F"/>
    <w:rsid w:val="009500F0"/>
    <w:rsid w:val="00950C3B"/>
    <w:rsid w:val="0095151D"/>
    <w:rsid w:val="00951D4B"/>
    <w:rsid w:val="0095203C"/>
    <w:rsid w:val="0095291D"/>
    <w:rsid w:val="009543F9"/>
    <w:rsid w:val="0095545C"/>
    <w:rsid w:val="009560C9"/>
    <w:rsid w:val="00956624"/>
    <w:rsid w:val="009573A7"/>
    <w:rsid w:val="00957C26"/>
    <w:rsid w:val="00957DF5"/>
    <w:rsid w:val="00957FC1"/>
    <w:rsid w:val="0096061B"/>
    <w:rsid w:val="00961748"/>
    <w:rsid w:val="009623FA"/>
    <w:rsid w:val="00963552"/>
    <w:rsid w:val="00965476"/>
    <w:rsid w:val="00965B08"/>
    <w:rsid w:val="009666B2"/>
    <w:rsid w:val="00970667"/>
    <w:rsid w:val="009719D3"/>
    <w:rsid w:val="00971AF9"/>
    <w:rsid w:val="00971B07"/>
    <w:rsid w:val="009728B6"/>
    <w:rsid w:val="00972AF5"/>
    <w:rsid w:val="0097323D"/>
    <w:rsid w:val="0097393F"/>
    <w:rsid w:val="00974628"/>
    <w:rsid w:val="00975CCE"/>
    <w:rsid w:val="00976257"/>
    <w:rsid w:val="009769D6"/>
    <w:rsid w:val="00976DA3"/>
    <w:rsid w:val="0098006E"/>
    <w:rsid w:val="009802DD"/>
    <w:rsid w:val="009804F0"/>
    <w:rsid w:val="0098099F"/>
    <w:rsid w:val="009812D6"/>
    <w:rsid w:val="00981AA4"/>
    <w:rsid w:val="009832A5"/>
    <w:rsid w:val="00984421"/>
    <w:rsid w:val="00986D1D"/>
    <w:rsid w:val="009900CC"/>
    <w:rsid w:val="00992D74"/>
    <w:rsid w:val="00992F32"/>
    <w:rsid w:val="0099383B"/>
    <w:rsid w:val="009938BF"/>
    <w:rsid w:val="00993ED5"/>
    <w:rsid w:val="00994507"/>
    <w:rsid w:val="00994E48"/>
    <w:rsid w:val="0099557A"/>
    <w:rsid w:val="00995CD9"/>
    <w:rsid w:val="009A10A5"/>
    <w:rsid w:val="009A1149"/>
    <w:rsid w:val="009A1559"/>
    <w:rsid w:val="009A1D4C"/>
    <w:rsid w:val="009A2DB0"/>
    <w:rsid w:val="009A42B2"/>
    <w:rsid w:val="009A6225"/>
    <w:rsid w:val="009A6372"/>
    <w:rsid w:val="009A68E8"/>
    <w:rsid w:val="009A6CE4"/>
    <w:rsid w:val="009A7334"/>
    <w:rsid w:val="009A76E3"/>
    <w:rsid w:val="009A772D"/>
    <w:rsid w:val="009B02AF"/>
    <w:rsid w:val="009B1038"/>
    <w:rsid w:val="009B26FC"/>
    <w:rsid w:val="009B36AD"/>
    <w:rsid w:val="009B414C"/>
    <w:rsid w:val="009B4759"/>
    <w:rsid w:val="009B50E5"/>
    <w:rsid w:val="009B5E80"/>
    <w:rsid w:val="009B7001"/>
    <w:rsid w:val="009B7DE3"/>
    <w:rsid w:val="009C1C07"/>
    <w:rsid w:val="009C21AD"/>
    <w:rsid w:val="009C2527"/>
    <w:rsid w:val="009C334B"/>
    <w:rsid w:val="009C4331"/>
    <w:rsid w:val="009C4A02"/>
    <w:rsid w:val="009C4ED4"/>
    <w:rsid w:val="009C60E5"/>
    <w:rsid w:val="009C6194"/>
    <w:rsid w:val="009C674E"/>
    <w:rsid w:val="009C7E31"/>
    <w:rsid w:val="009C7F57"/>
    <w:rsid w:val="009D0DFD"/>
    <w:rsid w:val="009D1CA4"/>
    <w:rsid w:val="009D23B0"/>
    <w:rsid w:val="009D33F9"/>
    <w:rsid w:val="009D3FE8"/>
    <w:rsid w:val="009D67D8"/>
    <w:rsid w:val="009D7265"/>
    <w:rsid w:val="009D7717"/>
    <w:rsid w:val="009D7C34"/>
    <w:rsid w:val="009E00DA"/>
    <w:rsid w:val="009E126D"/>
    <w:rsid w:val="009E14BC"/>
    <w:rsid w:val="009E3136"/>
    <w:rsid w:val="009E4D94"/>
    <w:rsid w:val="009E4EDC"/>
    <w:rsid w:val="009E5615"/>
    <w:rsid w:val="009E57B3"/>
    <w:rsid w:val="009E6C26"/>
    <w:rsid w:val="009E755D"/>
    <w:rsid w:val="009F0069"/>
    <w:rsid w:val="009F0172"/>
    <w:rsid w:val="009F0692"/>
    <w:rsid w:val="009F1F48"/>
    <w:rsid w:val="009F3050"/>
    <w:rsid w:val="009F34E2"/>
    <w:rsid w:val="009F388A"/>
    <w:rsid w:val="009F3DC6"/>
    <w:rsid w:val="009F490E"/>
    <w:rsid w:val="009F4A81"/>
    <w:rsid w:val="009F5294"/>
    <w:rsid w:val="009F57E0"/>
    <w:rsid w:val="009F59BA"/>
    <w:rsid w:val="009F5E2F"/>
    <w:rsid w:val="009F73BB"/>
    <w:rsid w:val="009F7C9C"/>
    <w:rsid w:val="00A00545"/>
    <w:rsid w:val="00A008DE"/>
    <w:rsid w:val="00A00B68"/>
    <w:rsid w:val="00A02CDC"/>
    <w:rsid w:val="00A03037"/>
    <w:rsid w:val="00A04219"/>
    <w:rsid w:val="00A042CC"/>
    <w:rsid w:val="00A04304"/>
    <w:rsid w:val="00A0444B"/>
    <w:rsid w:val="00A052C9"/>
    <w:rsid w:val="00A055A8"/>
    <w:rsid w:val="00A067AF"/>
    <w:rsid w:val="00A10A2D"/>
    <w:rsid w:val="00A10B52"/>
    <w:rsid w:val="00A10EDF"/>
    <w:rsid w:val="00A131BF"/>
    <w:rsid w:val="00A13B20"/>
    <w:rsid w:val="00A15DA2"/>
    <w:rsid w:val="00A15F71"/>
    <w:rsid w:val="00A16D55"/>
    <w:rsid w:val="00A1723B"/>
    <w:rsid w:val="00A17973"/>
    <w:rsid w:val="00A202C2"/>
    <w:rsid w:val="00A21D2F"/>
    <w:rsid w:val="00A220E0"/>
    <w:rsid w:val="00A222CC"/>
    <w:rsid w:val="00A22431"/>
    <w:rsid w:val="00A224EF"/>
    <w:rsid w:val="00A22DE7"/>
    <w:rsid w:val="00A22FD4"/>
    <w:rsid w:val="00A23073"/>
    <w:rsid w:val="00A24710"/>
    <w:rsid w:val="00A24B13"/>
    <w:rsid w:val="00A24E5F"/>
    <w:rsid w:val="00A262A8"/>
    <w:rsid w:val="00A27EE2"/>
    <w:rsid w:val="00A3187A"/>
    <w:rsid w:val="00A328FC"/>
    <w:rsid w:val="00A335BB"/>
    <w:rsid w:val="00A33DC3"/>
    <w:rsid w:val="00A36448"/>
    <w:rsid w:val="00A37A79"/>
    <w:rsid w:val="00A37B03"/>
    <w:rsid w:val="00A37F15"/>
    <w:rsid w:val="00A41DCB"/>
    <w:rsid w:val="00A435DA"/>
    <w:rsid w:val="00A439A8"/>
    <w:rsid w:val="00A43F92"/>
    <w:rsid w:val="00A444AA"/>
    <w:rsid w:val="00A456E5"/>
    <w:rsid w:val="00A45F49"/>
    <w:rsid w:val="00A47312"/>
    <w:rsid w:val="00A477E8"/>
    <w:rsid w:val="00A47A13"/>
    <w:rsid w:val="00A51655"/>
    <w:rsid w:val="00A51EFC"/>
    <w:rsid w:val="00A53115"/>
    <w:rsid w:val="00A54062"/>
    <w:rsid w:val="00A54462"/>
    <w:rsid w:val="00A54A82"/>
    <w:rsid w:val="00A54B7C"/>
    <w:rsid w:val="00A5500F"/>
    <w:rsid w:val="00A556A5"/>
    <w:rsid w:val="00A55D07"/>
    <w:rsid w:val="00A5681F"/>
    <w:rsid w:val="00A57BEF"/>
    <w:rsid w:val="00A6091A"/>
    <w:rsid w:val="00A620B9"/>
    <w:rsid w:val="00A62591"/>
    <w:rsid w:val="00A62C8D"/>
    <w:rsid w:val="00A63D6E"/>
    <w:rsid w:val="00A651B5"/>
    <w:rsid w:val="00A65389"/>
    <w:rsid w:val="00A658E8"/>
    <w:rsid w:val="00A65E0A"/>
    <w:rsid w:val="00A664B1"/>
    <w:rsid w:val="00A671EB"/>
    <w:rsid w:val="00A72775"/>
    <w:rsid w:val="00A72AC7"/>
    <w:rsid w:val="00A72F4F"/>
    <w:rsid w:val="00A7396D"/>
    <w:rsid w:val="00A742B2"/>
    <w:rsid w:val="00A749A9"/>
    <w:rsid w:val="00A75E5E"/>
    <w:rsid w:val="00A7783A"/>
    <w:rsid w:val="00A77FD7"/>
    <w:rsid w:val="00A800C8"/>
    <w:rsid w:val="00A81999"/>
    <w:rsid w:val="00A82A69"/>
    <w:rsid w:val="00A82BB7"/>
    <w:rsid w:val="00A8327D"/>
    <w:rsid w:val="00A8334E"/>
    <w:rsid w:val="00A83E43"/>
    <w:rsid w:val="00A83E64"/>
    <w:rsid w:val="00A85D50"/>
    <w:rsid w:val="00A865D4"/>
    <w:rsid w:val="00A86ADD"/>
    <w:rsid w:val="00A902C9"/>
    <w:rsid w:val="00A91365"/>
    <w:rsid w:val="00A91816"/>
    <w:rsid w:val="00A930C9"/>
    <w:rsid w:val="00A96464"/>
    <w:rsid w:val="00A9744E"/>
    <w:rsid w:val="00A974B9"/>
    <w:rsid w:val="00AA0481"/>
    <w:rsid w:val="00AA2B6E"/>
    <w:rsid w:val="00AA2BEA"/>
    <w:rsid w:val="00AA2BF6"/>
    <w:rsid w:val="00AA31BE"/>
    <w:rsid w:val="00AA4612"/>
    <w:rsid w:val="00AA4734"/>
    <w:rsid w:val="00AA4B2C"/>
    <w:rsid w:val="00AA5C34"/>
    <w:rsid w:val="00AA679B"/>
    <w:rsid w:val="00AA7D47"/>
    <w:rsid w:val="00AB0718"/>
    <w:rsid w:val="00AB121F"/>
    <w:rsid w:val="00AB1DDB"/>
    <w:rsid w:val="00AB28FB"/>
    <w:rsid w:val="00AB33EE"/>
    <w:rsid w:val="00AB389D"/>
    <w:rsid w:val="00AB45A5"/>
    <w:rsid w:val="00AB57E7"/>
    <w:rsid w:val="00AB59FA"/>
    <w:rsid w:val="00AB5B78"/>
    <w:rsid w:val="00AB6B77"/>
    <w:rsid w:val="00AB7138"/>
    <w:rsid w:val="00AB72D8"/>
    <w:rsid w:val="00AC1571"/>
    <w:rsid w:val="00AC179B"/>
    <w:rsid w:val="00AC213B"/>
    <w:rsid w:val="00AC2BE2"/>
    <w:rsid w:val="00AC383F"/>
    <w:rsid w:val="00AC3C8A"/>
    <w:rsid w:val="00AC54D9"/>
    <w:rsid w:val="00AC5C7B"/>
    <w:rsid w:val="00AC66F9"/>
    <w:rsid w:val="00AC7335"/>
    <w:rsid w:val="00AC74ED"/>
    <w:rsid w:val="00AD07E2"/>
    <w:rsid w:val="00AD16CA"/>
    <w:rsid w:val="00AD28F2"/>
    <w:rsid w:val="00AD4E7D"/>
    <w:rsid w:val="00AD526F"/>
    <w:rsid w:val="00AD6458"/>
    <w:rsid w:val="00AD6F43"/>
    <w:rsid w:val="00AD72EA"/>
    <w:rsid w:val="00AD7528"/>
    <w:rsid w:val="00AD77FB"/>
    <w:rsid w:val="00AD7ACF"/>
    <w:rsid w:val="00AE216C"/>
    <w:rsid w:val="00AE323A"/>
    <w:rsid w:val="00AE3C08"/>
    <w:rsid w:val="00AE3CB7"/>
    <w:rsid w:val="00AE592A"/>
    <w:rsid w:val="00AE7D18"/>
    <w:rsid w:val="00AF0089"/>
    <w:rsid w:val="00AF0F0B"/>
    <w:rsid w:val="00AF1F80"/>
    <w:rsid w:val="00AF2923"/>
    <w:rsid w:val="00AF2FFE"/>
    <w:rsid w:val="00AF540A"/>
    <w:rsid w:val="00AF7319"/>
    <w:rsid w:val="00AF7AA1"/>
    <w:rsid w:val="00AF7AAD"/>
    <w:rsid w:val="00B00A40"/>
    <w:rsid w:val="00B01877"/>
    <w:rsid w:val="00B01D3F"/>
    <w:rsid w:val="00B01EBB"/>
    <w:rsid w:val="00B04F0B"/>
    <w:rsid w:val="00B054EE"/>
    <w:rsid w:val="00B064B9"/>
    <w:rsid w:val="00B07173"/>
    <w:rsid w:val="00B07638"/>
    <w:rsid w:val="00B10CAC"/>
    <w:rsid w:val="00B118C1"/>
    <w:rsid w:val="00B119C3"/>
    <w:rsid w:val="00B12A34"/>
    <w:rsid w:val="00B132F2"/>
    <w:rsid w:val="00B147B0"/>
    <w:rsid w:val="00B15648"/>
    <w:rsid w:val="00B15915"/>
    <w:rsid w:val="00B15936"/>
    <w:rsid w:val="00B2008C"/>
    <w:rsid w:val="00B20270"/>
    <w:rsid w:val="00B2113F"/>
    <w:rsid w:val="00B232DC"/>
    <w:rsid w:val="00B2509B"/>
    <w:rsid w:val="00B250AC"/>
    <w:rsid w:val="00B25452"/>
    <w:rsid w:val="00B25826"/>
    <w:rsid w:val="00B262E1"/>
    <w:rsid w:val="00B306AF"/>
    <w:rsid w:val="00B307EF"/>
    <w:rsid w:val="00B3117F"/>
    <w:rsid w:val="00B315C0"/>
    <w:rsid w:val="00B3251B"/>
    <w:rsid w:val="00B32DED"/>
    <w:rsid w:val="00B35188"/>
    <w:rsid w:val="00B35A61"/>
    <w:rsid w:val="00B36219"/>
    <w:rsid w:val="00B36A1E"/>
    <w:rsid w:val="00B36AD5"/>
    <w:rsid w:val="00B37C8A"/>
    <w:rsid w:val="00B414CB"/>
    <w:rsid w:val="00B424E9"/>
    <w:rsid w:val="00B424F0"/>
    <w:rsid w:val="00B43419"/>
    <w:rsid w:val="00B43ABE"/>
    <w:rsid w:val="00B43FE6"/>
    <w:rsid w:val="00B44B80"/>
    <w:rsid w:val="00B459DC"/>
    <w:rsid w:val="00B46D65"/>
    <w:rsid w:val="00B47DB1"/>
    <w:rsid w:val="00B47E1F"/>
    <w:rsid w:val="00B50787"/>
    <w:rsid w:val="00B50B17"/>
    <w:rsid w:val="00B51C85"/>
    <w:rsid w:val="00B52570"/>
    <w:rsid w:val="00B52C80"/>
    <w:rsid w:val="00B53E4F"/>
    <w:rsid w:val="00B53E94"/>
    <w:rsid w:val="00B5484B"/>
    <w:rsid w:val="00B54DEA"/>
    <w:rsid w:val="00B55191"/>
    <w:rsid w:val="00B55D8E"/>
    <w:rsid w:val="00B560BB"/>
    <w:rsid w:val="00B60DA8"/>
    <w:rsid w:val="00B65B79"/>
    <w:rsid w:val="00B65F28"/>
    <w:rsid w:val="00B6663C"/>
    <w:rsid w:val="00B66698"/>
    <w:rsid w:val="00B669CF"/>
    <w:rsid w:val="00B67D5C"/>
    <w:rsid w:val="00B67EE3"/>
    <w:rsid w:val="00B72761"/>
    <w:rsid w:val="00B73325"/>
    <w:rsid w:val="00B7597E"/>
    <w:rsid w:val="00B76A80"/>
    <w:rsid w:val="00B825B8"/>
    <w:rsid w:val="00B82733"/>
    <w:rsid w:val="00B82E91"/>
    <w:rsid w:val="00B85688"/>
    <w:rsid w:val="00B8595F"/>
    <w:rsid w:val="00B9397B"/>
    <w:rsid w:val="00B93B19"/>
    <w:rsid w:val="00B93CAA"/>
    <w:rsid w:val="00B95026"/>
    <w:rsid w:val="00B951F8"/>
    <w:rsid w:val="00B960D5"/>
    <w:rsid w:val="00B97240"/>
    <w:rsid w:val="00B97AE4"/>
    <w:rsid w:val="00BA0239"/>
    <w:rsid w:val="00BA0E96"/>
    <w:rsid w:val="00BA0EB4"/>
    <w:rsid w:val="00BA108B"/>
    <w:rsid w:val="00BA2786"/>
    <w:rsid w:val="00BA285C"/>
    <w:rsid w:val="00BA297A"/>
    <w:rsid w:val="00BA313A"/>
    <w:rsid w:val="00BA37A6"/>
    <w:rsid w:val="00BA3825"/>
    <w:rsid w:val="00BA4F3E"/>
    <w:rsid w:val="00BA63F0"/>
    <w:rsid w:val="00BA67E1"/>
    <w:rsid w:val="00BA6F33"/>
    <w:rsid w:val="00BA7539"/>
    <w:rsid w:val="00BA7C72"/>
    <w:rsid w:val="00BA7DE1"/>
    <w:rsid w:val="00BA7EE2"/>
    <w:rsid w:val="00BB0E32"/>
    <w:rsid w:val="00BB34C6"/>
    <w:rsid w:val="00BB4AF1"/>
    <w:rsid w:val="00BB4C29"/>
    <w:rsid w:val="00BB68E5"/>
    <w:rsid w:val="00BB6C18"/>
    <w:rsid w:val="00BB7FD2"/>
    <w:rsid w:val="00BC0927"/>
    <w:rsid w:val="00BC0B36"/>
    <w:rsid w:val="00BC0B92"/>
    <w:rsid w:val="00BC19F2"/>
    <w:rsid w:val="00BC53CD"/>
    <w:rsid w:val="00BC7EF9"/>
    <w:rsid w:val="00BD071D"/>
    <w:rsid w:val="00BD0E6A"/>
    <w:rsid w:val="00BD5520"/>
    <w:rsid w:val="00BD56EB"/>
    <w:rsid w:val="00BD66D1"/>
    <w:rsid w:val="00BD6B08"/>
    <w:rsid w:val="00BD76F4"/>
    <w:rsid w:val="00BE1C25"/>
    <w:rsid w:val="00BE2044"/>
    <w:rsid w:val="00BE3D59"/>
    <w:rsid w:val="00BE56D7"/>
    <w:rsid w:val="00BE6899"/>
    <w:rsid w:val="00BE69F1"/>
    <w:rsid w:val="00BF15D6"/>
    <w:rsid w:val="00BF16E9"/>
    <w:rsid w:val="00BF51F2"/>
    <w:rsid w:val="00BF51FD"/>
    <w:rsid w:val="00BF60C5"/>
    <w:rsid w:val="00BF67DD"/>
    <w:rsid w:val="00C007DF"/>
    <w:rsid w:val="00C00D25"/>
    <w:rsid w:val="00C01DEC"/>
    <w:rsid w:val="00C03519"/>
    <w:rsid w:val="00C03564"/>
    <w:rsid w:val="00C0386C"/>
    <w:rsid w:val="00C04C25"/>
    <w:rsid w:val="00C05065"/>
    <w:rsid w:val="00C059AC"/>
    <w:rsid w:val="00C0689F"/>
    <w:rsid w:val="00C07FFC"/>
    <w:rsid w:val="00C10073"/>
    <w:rsid w:val="00C10F3F"/>
    <w:rsid w:val="00C11698"/>
    <w:rsid w:val="00C13B00"/>
    <w:rsid w:val="00C14689"/>
    <w:rsid w:val="00C16D7E"/>
    <w:rsid w:val="00C17697"/>
    <w:rsid w:val="00C1788F"/>
    <w:rsid w:val="00C209E2"/>
    <w:rsid w:val="00C22262"/>
    <w:rsid w:val="00C22DF1"/>
    <w:rsid w:val="00C2303E"/>
    <w:rsid w:val="00C247BE"/>
    <w:rsid w:val="00C24C31"/>
    <w:rsid w:val="00C24C5C"/>
    <w:rsid w:val="00C26D76"/>
    <w:rsid w:val="00C27768"/>
    <w:rsid w:val="00C27CD2"/>
    <w:rsid w:val="00C30F33"/>
    <w:rsid w:val="00C31ACA"/>
    <w:rsid w:val="00C32CB6"/>
    <w:rsid w:val="00C331EA"/>
    <w:rsid w:val="00C354F7"/>
    <w:rsid w:val="00C3599D"/>
    <w:rsid w:val="00C35FEC"/>
    <w:rsid w:val="00C4136F"/>
    <w:rsid w:val="00C438E5"/>
    <w:rsid w:val="00C44A2F"/>
    <w:rsid w:val="00C468B1"/>
    <w:rsid w:val="00C47640"/>
    <w:rsid w:val="00C50128"/>
    <w:rsid w:val="00C50A6C"/>
    <w:rsid w:val="00C51EF2"/>
    <w:rsid w:val="00C5284F"/>
    <w:rsid w:val="00C531AB"/>
    <w:rsid w:val="00C53BEF"/>
    <w:rsid w:val="00C53EC6"/>
    <w:rsid w:val="00C543DD"/>
    <w:rsid w:val="00C55890"/>
    <w:rsid w:val="00C5669B"/>
    <w:rsid w:val="00C56874"/>
    <w:rsid w:val="00C569D7"/>
    <w:rsid w:val="00C57DBB"/>
    <w:rsid w:val="00C63049"/>
    <w:rsid w:val="00C639E9"/>
    <w:rsid w:val="00C64BAF"/>
    <w:rsid w:val="00C65B2B"/>
    <w:rsid w:val="00C6624C"/>
    <w:rsid w:val="00C674CA"/>
    <w:rsid w:val="00C716FB"/>
    <w:rsid w:val="00C71FAA"/>
    <w:rsid w:val="00C73E13"/>
    <w:rsid w:val="00C74F2A"/>
    <w:rsid w:val="00C7527C"/>
    <w:rsid w:val="00C75385"/>
    <w:rsid w:val="00C7609F"/>
    <w:rsid w:val="00C76D43"/>
    <w:rsid w:val="00C77364"/>
    <w:rsid w:val="00C77F4D"/>
    <w:rsid w:val="00C800C3"/>
    <w:rsid w:val="00C802A2"/>
    <w:rsid w:val="00C848B7"/>
    <w:rsid w:val="00C848F0"/>
    <w:rsid w:val="00C85DC8"/>
    <w:rsid w:val="00C860BD"/>
    <w:rsid w:val="00C86289"/>
    <w:rsid w:val="00C862AD"/>
    <w:rsid w:val="00C87046"/>
    <w:rsid w:val="00C875AD"/>
    <w:rsid w:val="00C87A23"/>
    <w:rsid w:val="00C87EF3"/>
    <w:rsid w:val="00C87EF5"/>
    <w:rsid w:val="00C91804"/>
    <w:rsid w:val="00C9185D"/>
    <w:rsid w:val="00C929DA"/>
    <w:rsid w:val="00C92CE5"/>
    <w:rsid w:val="00C93640"/>
    <w:rsid w:val="00C93854"/>
    <w:rsid w:val="00C9414F"/>
    <w:rsid w:val="00C9502D"/>
    <w:rsid w:val="00C96690"/>
    <w:rsid w:val="00C96CC2"/>
    <w:rsid w:val="00C9704B"/>
    <w:rsid w:val="00CA0527"/>
    <w:rsid w:val="00CA299D"/>
    <w:rsid w:val="00CA3E11"/>
    <w:rsid w:val="00CA797E"/>
    <w:rsid w:val="00CB1A8E"/>
    <w:rsid w:val="00CB24C4"/>
    <w:rsid w:val="00CB2882"/>
    <w:rsid w:val="00CB64FD"/>
    <w:rsid w:val="00CB68D2"/>
    <w:rsid w:val="00CC2C58"/>
    <w:rsid w:val="00CC2F19"/>
    <w:rsid w:val="00CC2FFF"/>
    <w:rsid w:val="00CC3E6A"/>
    <w:rsid w:val="00CC5340"/>
    <w:rsid w:val="00CC7A38"/>
    <w:rsid w:val="00CC7AC9"/>
    <w:rsid w:val="00CD0FA9"/>
    <w:rsid w:val="00CD2821"/>
    <w:rsid w:val="00CD4C7F"/>
    <w:rsid w:val="00CD5571"/>
    <w:rsid w:val="00CD5C65"/>
    <w:rsid w:val="00CD68FB"/>
    <w:rsid w:val="00CD7114"/>
    <w:rsid w:val="00CD7370"/>
    <w:rsid w:val="00CD76E9"/>
    <w:rsid w:val="00CE25EF"/>
    <w:rsid w:val="00CE3A21"/>
    <w:rsid w:val="00CE4F7A"/>
    <w:rsid w:val="00CE4FB1"/>
    <w:rsid w:val="00CE5014"/>
    <w:rsid w:val="00CE55A5"/>
    <w:rsid w:val="00CE5681"/>
    <w:rsid w:val="00CE6277"/>
    <w:rsid w:val="00CE6964"/>
    <w:rsid w:val="00CE7FEE"/>
    <w:rsid w:val="00CF0A6E"/>
    <w:rsid w:val="00CF1707"/>
    <w:rsid w:val="00CF271B"/>
    <w:rsid w:val="00CF2CAC"/>
    <w:rsid w:val="00CF3B9E"/>
    <w:rsid w:val="00CF4F04"/>
    <w:rsid w:val="00CF519F"/>
    <w:rsid w:val="00CF52FA"/>
    <w:rsid w:val="00CF5939"/>
    <w:rsid w:val="00CF6F56"/>
    <w:rsid w:val="00CF726B"/>
    <w:rsid w:val="00D00034"/>
    <w:rsid w:val="00D00248"/>
    <w:rsid w:val="00D00495"/>
    <w:rsid w:val="00D01C04"/>
    <w:rsid w:val="00D02D59"/>
    <w:rsid w:val="00D03BD0"/>
    <w:rsid w:val="00D045DD"/>
    <w:rsid w:val="00D04ABE"/>
    <w:rsid w:val="00D07639"/>
    <w:rsid w:val="00D10864"/>
    <w:rsid w:val="00D119E1"/>
    <w:rsid w:val="00D14107"/>
    <w:rsid w:val="00D14918"/>
    <w:rsid w:val="00D14A9C"/>
    <w:rsid w:val="00D162D9"/>
    <w:rsid w:val="00D175D2"/>
    <w:rsid w:val="00D20F4A"/>
    <w:rsid w:val="00D21279"/>
    <w:rsid w:val="00D21306"/>
    <w:rsid w:val="00D21363"/>
    <w:rsid w:val="00D21837"/>
    <w:rsid w:val="00D22506"/>
    <w:rsid w:val="00D22A8A"/>
    <w:rsid w:val="00D2371C"/>
    <w:rsid w:val="00D23E2A"/>
    <w:rsid w:val="00D23FDB"/>
    <w:rsid w:val="00D248AA"/>
    <w:rsid w:val="00D24F3A"/>
    <w:rsid w:val="00D25279"/>
    <w:rsid w:val="00D254BE"/>
    <w:rsid w:val="00D2614B"/>
    <w:rsid w:val="00D26831"/>
    <w:rsid w:val="00D27217"/>
    <w:rsid w:val="00D2793D"/>
    <w:rsid w:val="00D27C70"/>
    <w:rsid w:val="00D30B0C"/>
    <w:rsid w:val="00D310FC"/>
    <w:rsid w:val="00D31450"/>
    <w:rsid w:val="00D31563"/>
    <w:rsid w:val="00D32922"/>
    <w:rsid w:val="00D3411B"/>
    <w:rsid w:val="00D3474E"/>
    <w:rsid w:val="00D35288"/>
    <w:rsid w:val="00D356AD"/>
    <w:rsid w:val="00D357E6"/>
    <w:rsid w:val="00D360B8"/>
    <w:rsid w:val="00D36336"/>
    <w:rsid w:val="00D36F80"/>
    <w:rsid w:val="00D3736C"/>
    <w:rsid w:val="00D4058B"/>
    <w:rsid w:val="00D41D85"/>
    <w:rsid w:val="00D41F22"/>
    <w:rsid w:val="00D43214"/>
    <w:rsid w:val="00D4340A"/>
    <w:rsid w:val="00D43722"/>
    <w:rsid w:val="00D43F8D"/>
    <w:rsid w:val="00D440C3"/>
    <w:rsid w:val="00D4472F"/>
    <w:rsid w:val="00D45A0D"/>
    <w:rsid w:val="00D45D99"/>
    <w:rsid w:val="00D46183"/>
    <w:rsid w:val="00D468C8"/>
    <w:rsid w:val="00D46F2E"/>
    <w:rsid w:val="00D51532"/>
    <w:rsid w:val="00D53C7D"/>
    <w:rsid w:val="00D548C8"/>
    <w:rsid w:val="00D5610A"/>
    <w:rsid w:val="00D56757"/>
    <w:rsid w:val="00D56994"/>
    <w:rsid w:val="00D57E78"/>
    <w:rsid w:val="00D601EF"/>
    <w:rsid w:val="00D6270C"/>
    <w:rsid w:val="00D63964"/>
    <w:rsid w:val="00D63D54"/>
    <w:rsid w:val="00D645F7"/>
    <w:rsid w:val="00D648E6"/>
    <w:rsid w:val="00D64B5B"/>
    <w:rsid w:val="00D65EBF"/>
    <w:rsid w:val="00D679B7"/>
    <w:rsid w:val="00D67F5C"/>
    <w:rsid w:val="00D67F8F"/>
    <w:rsid w:val="00D70D7E"/>
    <w:rsid w:val="00D7119E"/>
    <w:rsid w:val="00D73672"/>
    <w:rsid w:val="00D744EB"/>
    <w:rsid w:val="00D75EEB"/>
    <w:rsid w:val="00D75F6C"/>
    <w:rsid w:val="00D80E7D"/>
    <w:rsid w:val="00D81877"/>
    <w:rsid w:val="00D826E4"/>
    <w:rsid w:val="00D83667"/>
    <w:rsid w:val="00D83933"/>
    <w:rsid w:val="00D84131"/>
    <w:rsid w:val="00D85A15"/>
    <w:rsid w:val="00D85DF7"/>
    <w:rsid w:val="00D86C7D"/>
    <w:rsid w:val="00D86F6C"/>
    <w:rsid w:val="00D86FEF"/>
    <w:rsid w:val="00D91A26"/>
    <w:rsid w:val="00D91B09"/>
    <w:rsid w:val="00D95971"/>
    <w:rsid w:val="00D95FB2"/>
    <w:rsid w:val="00D96372"/>
    <w:rsid w:val="00D967F3"/>
    <w:rsid w:val="00D96913"/>
    <w:rsid w:val="00D96BE0"/>
    <w:rsid w:val="00D97078"/>
    <w:rsid w:val="00D979C0"/>
    <w:rsid w:val="00D97D27"/>
    <w:rsid w:val="00DA0850"/>
    <w:rsid w:val="00DA1A93"/>
    <w:rsid w:val="00DA32D6"/>
    <w:rsid w:val="00DA400E"/>
    <w:rsid w:val="00DA5893"/>
    <w:rsid w:val="00DA5F21"/>
    <w:rsid w:val="00DB02B1"/>
    <w:rsid w:val="00DB09B3"/>
    <w:rsid w:val="00DB0CB0"/>
    <w:rsid w:val="00DB23C8"/>
    <w:rsid w:val="00DB25DE"/>
    <w:rsid w:val="00DB2C89"/>
    <w:rsid w:val="00DB4C9E"/>
    <w:rsid w:val="00DB5212"/>
    <w:rsid w:val="00DB5296"/>
    <w:rsid w:val="00DB5BF7"/>
    <w:rsid w:val="00DB5DFE"/>
    <w:rsid w:val="00DB71DD"/>
    <w:rsid w:val="00DB7254"/>
    <w:rsid w:val="00DC0137"/>
    <w:rsid w:val="00DC0A9F"/>
    <w:rsid w:val="00DC0C31"/>
    <w:rsid w:val="00DC19BC"/>
    <w:rsid w:val="00DC2EA0"/>
    <w:rsid w:val="00DC444C"/>
    <w:rsid w:val="00DC4D19"/>
    <w:rsid w:val="00DC4E7C"/>
    <w:rsid w:val="00DC6927"/>
    <w:rsid w:val="00DC694A"/>
    <w:rsid w:val="00DC7BC5"/>
    <w:rsid w:val="00DD0E42"/>
    <w:rsid w:val="00DD101F"/>
    <w:rsid w:val="00DD11D1"/>
    <w:rsid w:val="00DD14CA"/>
    <w:rsid w:val="00DD1F7C"/>
    <w:rsid w:val="00DD2626"/>
    <w:rsid w:val="00DD2EDA"/>
    <w:rsid w:val="00DD36E9"/>
    <w:rsid w:val="00DD492D"/>
    <w:rsid w:val="00DD5017"/>
    <w:rsid w:val="00DD61D6"/>
    <w:rsid w:val="00DD6268"/>
    <w:rsid w:val="00DD6837"/>
    <w:rsid w:val="00DD6CB5"/>
    <w:rsid w:val="00DD7D2A"/>
    <w:rsid w:val="00DD7DEE"/>
    <w:rsid w:val="00DE0658"/>
    <w:rsid w:val="00DE14EB"/>
    <w:rsid w:val="00DE153F"/>
    <w:rsid w:val="00DE2BCB"/>
    <w:rsid w:val="00DE335A"/>
    <w:rsid w:val="00DE3B4C"/>
    <w:rsid w:val="00DE4B80"/>
    <w:rsid w:val="00DE55F8"/>
    <w:rsid w:val="00DE6167"/>
    <w:rsid w:val="00DE6C8D"/>
    <w:rsid w:val="00DE7E4F"/>
    <w:rsid w:val="00DF0521"/>
    <w:rsid w:val="00DF0E26"/>
    <w:rsid w:val="00DF3CE1"/>
    <w:rsid w:val="00DF508D"/>
    <w:rsid w:val="00DF76CD"/>
    <w:rsid w:val="00DF7B73"/>
    <w:rsid w:val="00E01121"/>
    <w:rsid w:val="00E01D16"/>
    <w:rsid w:val="00E05E00"/>
    <w:rsid w:val="00E06061"/>
    <w:rsid w:val="00E06776"/>
    <w:rsid w:val="00E06A13"/>
    <w:rsid w:val="00E074E2"/>
    <w:rsid w:val="00E0796C"/>
    <w:rsid w:val="00E10A7D"/>
    <w:rsid w:val="00E11A3C"/>
    <w:rsid w:val="00E126CF"/>
    <w:rsid w:val="00E13FD1"/>
    <w:rsid w:val="00E14147"/>
    <w:rsid w:val="00E154C3"/>
    <w:rsid w:val="00E15B50"/>
    <w:rsid w:val="00E16109"/>
    <w:rsid w:val="00E162FD"/>
    <w:rsid w:val="00E16EFE"/>
    <w:rsid w:val="00E17267"/>
    <w:rsid w:val="00E17B24"/>
    <w:rsid w:val="00E200B7"/>
    <w:rsid w:val="00E20C5A"/>
    <w:rsid w:val="00E22ECF"/>
    <w:rsid w:val="00E237EA"/>
    <w:rsid w:val="00E24E53"/>
    <w:rsid w:val="00E26623"/>
    <w:rsid w:val="00E27040"/>
    <w:rsid w:val="00E316EF"/>
    <w:rsid w:val="00E32426"/>
    <w:rsid w:val="00E33DF8"/>
    <w:rsid w:val="00E37458"/>
    <w:rsid w:val="00E375F6"/>
    <w:rsid w:val="00E37668"/>
    <w:rsid w:val="00E4147F"/>
    <w:rsid w:val="00E415C4"/>
    <w:rsid w:val="00E42796"/>
    <w:rsid w:val="00E429F5"/>
    <w:rsid w:val="00E44230"/>
    <w:rsid w:val="00E44C95"/>
    <w:rsid w:val="00E45280"/>
    <w:rsid w:val="00E459AE"/>
    <w:rsid w:val="00E459C5"/>
    <w:rsid w:val="00E463EC"/>
    <w:rsid w:val="00E46736"/>
    <w:rsid w:val="00E5045E"/>
    <w:rsid w:val="00E50CC1"/>
    <w:rsid w:val="00E5140B"/>
    <w:rsid w:val="00E520A3"/>
    <w:rsid w:val="00E53F12"/>
    <w:rsid w:val="00E546AB"/>
    <w:rsid w:val="00E54C07"/>
    <w:rsid w:val="00E54C24"/>
    <w:rsid w:val="00E60778"/>
    <w:rsid w:val="00E6210F"/>
    <w:rsid w:val="00E621AF"/>
    <w:rsid w:val="00E64666"/>
    <w:rsid w:val="00E648C3"/>
    <w:rsid w:val="00E64F1B"/>
    <w:rsid w:val="00E6631A"/>
    <w:rsid w:val="00E670BD"/>
    <w:rsid w:val="00E67B11"/>
    <w:rsid w:val="00E72AC8"/>
    <w:rsid w:val="00E7325A"/>
    <w:rsid w:val="00E7346E"/>
    <w:rsid w:val="00E75361"/>
    <w:rsid w:val="00E75AE8"/>
    <w:rsid w:val="00E75D59"/>
    <w:rsid w:val="00E76085"/>
    <w:rsid w:val="00E7727D"/>
    <w:rsid w:val="00E77C9C"/>
    <w:rsid w:val="00E81DD6"/>
    <w:rsid w:val="00E82043"/>
    <w:rsid w:val="00E82140"/>
    <w:rsid w:val="00E8268D"/>
    <w:rsid w:val="00E840E4"/>
    <w:rsid w:val="00E84190"/>
    <w:rsid w:val="00E845E6"/>
    <w:rsid w:val="00E848B3"/>
    <w:rsid w:val="00E859BA"/>
    <w:rsid w:val="00E85E47"/>
    <w:rsid w:val="00E87701"/>
    <w:rsid w:val="00E87B45"/>
    <w:rsid w:val="00E90C7C"/>
    <w:rsid w:val="00E919C2"/>
    <w:rsid w:val="00E94387"/>
    <w:rsid w:val="00E95A4B"/>
    <w:rsid w:val="00E95B35"/>
    <w:rsid w:val="00EA0938"/>
    <w:rsid w:val="00EA30D3"/>
    <w:rsid w:val="00EA435C"/>
    <w:rsid w:val="00EA5113"/>
    <w:rsid w:val="00EA619B"/>
    <w:rsid w:val="00EA6BA8"/>
    <w:rsid w:val="00EB0DEC"/>
    <w:rsid w:val="00EB1069"/>
    <w:rsid w:val="00EB1BE0"/>
    <w:rsid w:val="00EB6096"/>
    <w:rsid w:val="00EB6DD5"/>
    <w:rsid w:val="00EB7590"/>
    <w:rsid w:val="00EB7868"/>
    <w:rsid w:val="00EC05EA"/>
    <w:rsid w:val="00EC3744"/>
    <w:rsid w:val="00EC3A59"/>
    <w:rsid w:val="00EC3B5D"/>
    <w:rsid w:val="00EC40BB"/>
    <w:rsid w:val="00EC599C"/>
    <w:rsid w:val="00EC5AD9"/>
    <w:rsid w:val="00EC65C8"/>
    <w:rsid w:val="00EC6DCE"/>
    <w:rsid w:val="00EC701F"/>
    <w:rsid w:val="00ED06DF"/>
    <w:rsid w:val="00ED10A7"/>
    <w:rsid w:val="00ED125C"/>
    <w:rsid w:val="00ED1A72"/>
    <w:rsid w:val="00ED4603"/>
    <w:rsid w:val="00ED5938"/>
    <w:rsid w:val="00ED5AA6"/>
    <w:rsid w:val="00EE1F47"/>
    <w:rsid w:val="00EE20AE"/>
    <w:rsid w:val="00EE25BC"/>
    <w:rsid w:val="00EE2F76"/>
    <w:rsid w:val="00EE2FA1"/>
    <w:rsid w:val="00EE33CA"/>
    <w:rsid w:val="00EE461C"/>
    <w:rsid w:val="00EE5B03"/>
    <w:rsid w:val="00EE6334"/>
    <w:rsid w:val="00EE640A"/>
    <w:rsid w:val="00EE6F8A"/>
    <w:rsid w:val="00EE7142"/>
    <w:rsid w:val="00EE72EC"/>
    <w:rsid w:val="00EE7D98"/>
    <w:rsid w:val="00EF0706"/>
    <w:rsid w:val="00EF093E"/>
    <w:rsid w:val="00EF0CF2"/>
    <w:rsid w:val="00EF2AA9"/>
    <w:rsid w:val="00EF3401"/>
    <w:rsid w:val="00EF48C4"/>
    <w:rsid w:val="00EF537D"/>
    <w:rsid w:val="00EF5DCE"/>
    <w:rsid w:val="00EF7F71"/>
    <w:rsid w:val="00F00E34"/>
    <w:rsid w:val="00F013DA"/>
    <w:rsid w:val="00F02ED3"/>
    <w:rsid w:val="00F040B7"/>
    <w:rsid w:val="00F0658C"/>
    <w:rsid w:val="00F065D7"/>
    <w:rsid w:val="00F06B6E"/>
    <w:rsid w:val="00F06CC4"/>
    <w:rsid w:val="00F07002"/>
    <w:rsid w:val="00F0736C"/>
    <w:rsid w:val="00F10326"/>
    <w:rsid w:val="00F11094"/>
    <w:rsid w:val="00F119AF"/>
    <w:rsid w:val="00F1320C"/>
    <w:rsid w:val="00F13306"/>
    <w:rsid w:val="00F14E8F"/>
    <w:rsid w:val="00F15A76"/>
    <w:rsid w:val="00F15CFC"/>
    <w:rsid w:val="00F201F7"/>
    <w:rsid w:val="00F2030A"/>
    <w:rsid w:val="00F21A7F"/>
    <w:rsid w:val="00F2260A"/>
    <w:rsid w:val="00F23851"/>
    <w:rsid w:val="00F23B42"/>
    <w:rsid w:val="00F23FDA"/>
    <w:rsid w:val="00F25153"/>
    <w:rsid w:val="00F263CD"/>
    <w:rsid w:val="00F263D0"/>
    <w:rsid w:val="00F26BE5"/>
    <w:rsid w:val="00F27023"/>
    <w:rsid w:val="00F27510"/>
    <w:rsid w:val="00F276C1"/>
    <w:rsid w:val="00F30E55"/>
    <w:rsid w:val="00F31AFC"/>
    <w:rsid w:val="00F34374"/>
    <w:rsid w:val="00F34F8E"/>
    <w:rsid w:val="00F35D07"/>
    <w:rsid w:val="00F36C2E"/>
    <w:rsid w:val="00F3718D"/>
    <w:rsid w:val="00F37A21"/>
    <w:rsid w:val="00F37FF3"/>
    <w:rsid w:val="00F407B4"/>
    <w:rsid w:val="00F407FE"/>
    <w:rsid w:val="00F40982"/>
    <w:rsid w:val="00F42142"/>
    <w:rsid w:val="00F44340"/>
    <w:rsid w:val="00F45799"/>
    <w:rsid w:val="00F46040"/>
    <w:rsid w:val="00F460D4"/>
    <w:rsid w:val="00F500BD"/>
    <w:rsid w:val="00F5079A"/>
    <w:rsid w:val="00F5208B"/>
    <w:rsid w:val="00F52464"/>
    <w:rsid w:val="00F52A8D"/>
    <w:rsid w:val="00F52AEE"/>
    <w:rsid w:val="00F52B16"/>
    <w:rsid w:val="00F5400F"/>
    <w:rsid w:val="00F5581A"/>
    <w:rsid w:val="00F576B0"/>
    <w:rsid w:val="00F608BD"/>
    <w:rsid w:val="00F60B71"/>
    <w:rsid w:val="00F61487"/>
    <w:rsid w:val="00F61EFA"/>
    <w:rsid w:val="00F62C51"/>
    <w:rsid w:val="00F633C8"/>
    <w:rsid w:val="00F63E41"/>
    <w:rsid w:val="00F65535"/>
    <w:rsid w:val="00F66185"/>
    <w:rsid w:val="00F67003"/>
    <w:rsid w:val="00F67633"/>
    <w:rsid w:val="00F67852"/>
    <w:rsid w:val="00F716E0"/>
    <w:rsid w:val="00F717E2"/>
    <w:rsid w:val="00F72035"/>
    <w:rsid w:val="00F72BA4"/>
    <w:rsid w:val="00F72BB6"/>
    <w:rsid w:val="00F73A05"/>
    <w:rsid w:val="00F740C2"/>
    <w:rsid w:val="00F767CA"/>
    <w:rsid w:val="00F76FF7"/>
    <w:rsid w:val="00F77A10"/>
    <w:rsid w:val="00F80532"/>
    <w:rsid w:val="00F83866"/>
    <w:rsid w:val="00F846F8"/>
    <w:rsid w:val="00F847A5"/>
    <w:rsid w:val="00F85946"/>
    <w:rsid w:val="00F8648F"/>
    <w:rsid w:val="00F877B3"/>
    <w:rsid w:val="00F87B2F"/>
    <w:rsid w:val="00F91149"/>
    <w:rsid w:val="00F9346A"/>
    <w:rsid w:val="00F93613"/>
    <w:rsid w:val="00F94566"/>
    <w:rsid w:val="00F9535C"/>
    <w:rsid w:val="00F9572E"/>
    <w:rsid w:val="00F972F8"/>
    <w:rsid w:val="00F9783A"/>
    <w:rsid w:val="00FA0ABF"/>
    <w:rsid w:val="00FA23CA"/>
    <w:rsid w:val="00FA24CC"/>
    <w:rsid w:val="00FA2E78"/>
    <w:rsid w:val="00FA3343"/>
    <w:rsid w:val="00FA3384"/>
    <w:rsid w:val="00FA3EC1"/>
    <w:rsid w:val="00FA503A"/>
    <w:rsid w:val="00FA5B9A"/>
    <w:rsid w:val="00FA5C47"/>
    <w:rsid w:val="00FA6288"/>
    <w:rsid w:val="00FB1D4A"/>
    <w:rsid w:val="00FB3305"/>
    <w:rsid w:val="00FB3AFE"/>
    <w:rsid w:val="00FB53F7"/>
    <w:rsid w:val="00FB561D"/>
    <w:rsid w:val="00FB5D29"/>
    <w:rsid w:val="00FC0A63"/>
    <w:rsid w:val="00FC15DE"/>
    <w:rsid w:val="00FC180D"/>
    <w:rsid w:val="00FC2E10"/>
    <w:rsid w:val="00FC39F0"/>
    <w:rsid w:val="00FC4C86"/>
    <w:rsid w:val="00FC60ED"/>
    <w:rsid w:val="00FC748C"/>
    <w:rsid w:val="00FC77D0"/>
    <w:rsid w:val="00FD0219"/>
    <w:rsid w:val="00FD0241"/>
    <w:rsid w:val="00FD04DD"/>
    <w:rsid w:val="00FD089A"/>
    <w:rsid w:val="00FD0B33"/>
    <w:rsid w:val="00FD0B92"/>
    <w:rsid w:val="00FD2638"/>
    <w:rsid w:val="00FD2A3F"/>
    <w:rsid w:val="00FD2B44"/>
    <w:rsid w:val="00FD30AD"/>
    <w:rsid w:val="00FD580D"/>
    <w:rsid w:val="00FD59B7"/>
    <w:rsid w:val="00FD602D"/>
    <w:rsid w:val="00FD6907"/>
    <w:rsid w:val="00FD7C47"/>
    <w:rsid w:val="00FE20C4"/>
    <w:rsid w:val="00FE22F5"/>
    <w:rsid w:val="00FE2608"/>
    <w:rsid w:val="00FE4B11"/>
    <w:rsid w:val="00FE4B5F"/>
    <w:rsid w:val="00FE51F8"/>
    <w:rsid w:val="00FE5779"/>
    <w:rsid w:val="00FE5823"/>
    <w:rsid w:val="00FE65BA"/>
    <w:rsid w:val="00FE73AB"/>
    <w:rsid w:val="00FE76D8"/>
    <w:rsid w:val="00FF0C71"/>
    <w:rsid w:val="00FF0E37"/>
    <w:rsid w:val="00FF205B"/>
    <w:rsid w:val="00FF37FD"/>
    <w:rsid w:val="00FF5A94"/>
    <w:rsid w:val="00FF5BF2"/>
    <w:rsid w:val="00FF6988"/>
    <w:rsid w:val="00FF6E2F"/>
    <w:rsid w:val="00FF728E"/>
    <w:rsid w:val="00FF7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71E7CB36-A6AB-4715-8258-C5A10D989F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France" w:eastAsia="Times New Roman" w:hAnsi="France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22FD4"/>
    <w:rPr>
      <w:sz w:val="24"/>
      <w:szCs w:val="24"/>
    </w:rPr>
  </w:style>
  <w:style w:type="paragraph" w:styleId="Nadpis1">
    <w:name w:val="heading 1"/>
    <w:basedOn w:val="Normln"/>
    <w:next w:val="Normln"/>
    <w:qFormat/>
    <w:rsid w:val="00EE6334"/>
    <w:pPr>
      <w:keepNext/>
      <w:outlineLvl w:val="0"/>
    </w:pPr>
    <w:rPr>
      <w:spacing w:val="60"/>
      <w:sz w:val="40"/>
    </w:rPr>
  </w:style>
  <w:style w:type="paragraph" w:styleId="Nadpis2">
    <w:name w:val="heading 2"/>
    <w:basedOn w:val="Normln"/>
    <w:next w:val="Normln"/>
    <w:qFormat/>
    <w:rsid w:val="00EE6334"/>
    <w:pPr>
      <w:keepNext/>
      <w:framePr w:hSpace="141" w:wrap="around" w:vAnchor="text" w:hAnchor="text" w:x="-110" w:y="1"/>
      <w:suppressOverlap/>
      <w:jc w:val="right"/>
      <w:outlineLvl w:val="1"/>
    </w:pPr>
    <w:rPr>
      <w:b/>
      <w:bCs/>
      <w:sz w:val="144"/>
    </w:rPr>
  </w:style>
  <w:style w:type="paragraph" w:styleId="Nadpis3">
    <w:name w:val="heading 3"/>
    <w:basedOn w:val="Normln"/>
    <w:next w:val="Normln"/>
    <w:qFormat/>
    <w:rsid w:val="00EE6334"/>
    <w:pPr>
      <w:keepNext/>
      <w:tabs>
        <w:tab w:val="left" w:pos="6733"/>
      </w:tabs>
      <w:outlineLvl w:val="2"/>
    </w:pPr>
    <w:rPr>
      <w:rFonts w:ascii="Colonna MT" w:hAnsi="Colonna MT"/>
      <w:spacing w:val="36"/>
      <w:position w:val="-6"/>
      <w:sz w:val="48"/>
    </w:rPr>
  </w:style>
  <w:style w:type="paragraph" w:styleId="Nadpis4">
    <w:name w:val="heading 4"/>
    <w:basedOn w:val="Normln"/>
    <w:next w:val="Normln"/>
    <w:qFormat/>
    <w:rsid w:val="00EE6334"/>
    <w:pPr>
      <w:keepNext/>
      <w:tabs>
        <w:tab w:val="left" w:pos="6733"/>
      </w:tabs>
      <w:outlineLvl w:val="3"/>
    </w:pPr>
    <w:rPr>
      <w:b/>
      <w:bCs/>
      <w:spacing w:val="32"/>
      <w:position w:val="-72"/>
      <w:sz w:val="144"/>
    </w:rPr>
  </w:style>
  <w:style w:type="paragraph" w:styleId="Nadpis5">
    <w:name w:val="heading 5"/>
    <w:basedOn w:val="Normln"/>
    <w:next w:val="Normln"/>
    <w:qFormat/>
    <w:rsid w:val="00EE6334"/>
    <w:pPr>
      <w:keepNext/>
      <w:jc w:val="center"/>
      <w:outlineLvl w:val="4"/>
    </w:pPr>
    <w:rPr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Char1">
    <w:name w:val="Char1"/>
    <w:basedOn w:val="Standardnpsmoodstavce"/>
    <w:rsid w:val="00EE6334"/>
    <w:rPr>
      <w:rFonts w:ascii="France" w:hAnsi="France"/>
      <w:sz w:val="28"/>
      <w:szCs w:val="24"/>
      <w:lang w:val="cs-CZ" w:eastAsia="cs-CZ" w:bidi="ar-SA"/>
    </w:rPr>
  </w:style>
  <w:style w:type="paragraph" w:styleId="Titulek">
    <w:name w:val="caption"/>
    <w:basedOn w:val="Normln"/>
    <w:next w:val="Normln"/>
    <w:qFormat/>
    <w:rsid w:val="00EE6334"/>
    <w:rPr>
      <w:sz w:val="52"/>
    </w:rPr>
  </w:style>
  <w:style w:type="paragraph" w:customStyle="1" w:styleId="StylZkladntextTimesNewRoman">
    <w:name w:val="Styl Základní text + Times New Roman"/>
    <w:basedOn w:val="Zkladntext"/>
    <w:rsid w:val="00EE6334"/>
    <w:rPr>
      <w:rFonts w:ascii="France" w:hAnsi="France"/>
    </w:rPr>
  </w:style>
  <w:style w:type="paragraph" w:customStyle="1" w:styleId="StylNadpis112bTunVlevo2cm">
    <w:name w:val="Styl Nadpis 1 + 12 b. Tučné Vlevo:  2 cm"/>
    <w:basedOn w:val="Nadpis1"/>
    <w:rsid w:val="00EE6334"/>
    <w:pPr>
      <w:ind w:left="1134"/>
    </w:pPr>
    <w:rPr>
      <w:b/>
      <w:bCs/>
      <w:spacing w:val="0"/>
      <w:sz w:val="24"/>
    </w:rPr>
  </w:style>
  <w:style w:type="paragraph" w:customStyle="1" w:styleId="StylTEXT1TimesNewRoman">
    <w:name w:val="Styl TEXT 1 + Times New Roman"/>
    <w:basedOn w:val="TEXT1"/>
    <w:rsid w:val="00EE6334"/>
    <w:rPr>
      <w:rFonts w:ascii="France" w:hAnsi="France"/>
    </w:rPr>
  </w:style>
  <w:style w:type="paragraph" w:customStyle="1" w:styleId="TEXT1">
    <w:name w:val="TEXT 1"/>
    <w:rsid w:val="00EE6334"/>
    <w:pPr>
      <w:autoSpaceDE w:val="0"/>
      <w:autoSpaceDN w:val="0"/>
      <w:adjustRightInd w:val="0"/>
      <w:spacing w:before="85"/>
      <w:ind w:left="170" w:right="170" w:firstLine="963"/>
      <w:jc w:val="both"/>
    </w:pPr>
    <w:rPr>
      <w:rFonts w:ascii="Vogue" w:hAnsi="Vogue"/>
      <w:color w:val="000000"/>
      <w:sz w:val="22"/>
    </w:rPr>
  </w:style>
  <w:style w:type="character" w:customStyle="1" w:styleId="TEXT1Char1">
    <w:name w:val="TEXT 1 Char1"/>
    <w:basedOn w:val="Standardnpsmoodstavce"/>
    <w:rsid w:val="00EE6334"/>
    <w:rPr>
      <w:rFonts w:ascii="Vogue" w:hAnsi="Vogue"/>
      <w:color w:val="000000"/>
      <w:lang w:val="cs-CZ" w:eastAsia="cs-CZ" w:bidi="ar-SA"/>
    </w:rPr>
  </w:style>
  <w:style w:type="character" w:customStyle="1" w:styleId="StylTEXT1TimesNewRomanChar">
    <w:name w:val="Styl TEXT 1 + Times New Roman Char"/>
    <w:basedOn w:val="TEXT1Char1"/>
    <w:rsid w:val="00EE6334"/>
    <w:rPr>
      <w:rFonts w:ascii="France" w:hAnsi="France"/>
      <w:color w:val="000000"/>
      <w:lang w:val="cs-CZ" w:eastAsia="cs-CZ" w:bidi="ar-SA"/>
    </w:rPr>
  </w:style>
  <w:style w:type="character" w:styleId="Hypertextovodkaz">
    <w:name w:val="Hyperlink"/>
    <w:basedOn w:val="Standardnpsmoodstavce"/>
    <w:rsid w:val="00EE6334"/>
    <w:rPr>
      <w:color w:val="0000FF"/>
      <w:u w:val="single"/>
    </w:rPr>
  </w:style>
  <w:style w:type="character" w:styleId="Sledovanodkaz">
    <w:name w:val="FollowedHyperlink"/>
    <w:basedOn w:val="Standardnpsmoodstavce"/>
    <w:rsid w:val="00EE6334"/>
    <w:rPr>
      <w:color w:val="800080"/>
      <w:u w:val="single"/>
    </w:rPr>
  </w:style>
  <w:style w:type="paragraph" w:styleId="Zkladntext">
    <w:name w:val="Body Text"/>
    <w:basedOn w:val="Normln"/>
    <w:rsid w:val="00EE6334"/>
    <w:pPr>
      <w:keepLines/>
      <w:autoSpaceDE w:val="0"/>
      <w:autoSpaceDN w:val="0"/>
      <w:adjustRightInd w:val="0"/>
      <w:spacing w:before="28"/>
      <w:ind w:left="567" w:right="567" w:firstLine="567"/>
    </w:pPr>
    <w:rPr>
      <w:rFonts w:ascii="Vogue" w:hAnsi="Vogue"/>
      <w:color w:val="000000"/>
      <w:sz w:val="16"/>
      <w:szCs w:val="16"/>
    </w:rPr>
  </w:style>
  <w:style w:type="character" w:customStyle="1" w:styleId="Char2">
    <w:name w:val="Char2"/>
    <w:basedOn w:val="Standardnpsmoodstavce"/>
    <w:rsid w:val="00EE6334"/>
    <w:rPr>
      <w:rFonts w:ascii="France" w:hAnsi="France"/>
      <w:spacing w:val="60"/>
      <w:sz w:val="40"/>
      <w:szCs w:val="24"/>
      <w:lang w:val="cs-CZ" w:eastAsia="cs-CZ" w:bidi="ar-SA"/>
    </w:rPr>
  </w:style>
  <w:style w:type="character" w:customStyle="1" w:styleId="Char">
    <w:name w:val="Char"/>
    <w:basedOn w:val="Standardnpsmoodstavce"/>
    <w:rsid w:val="00EE6334"/>
    <w:rPr>
      <w:rFonts w:ascii="Vogue" w:hAnsi="Vogue"/>
      <w:color w:val="000000"/>
      <w:sz w:val="16"/>
      <w:szCs w:val="16"/>
      <w:lang w:val="cs-CZ" w:eastAsia="cs-CZ" w:bidi="ar-SA"/>
    </w:rPr>
  </w:style>
  <w:style w:type="paragraph" w:styleId="Textbubliny">
    <w:name w:val="Balloon Text"/>
    <w:basedOn w:val="Normln"/>
    <w:semiHidden/>
    <w:rsid w:val="00EE6334"/>
    <w:rPr>
      <w:rFonts w:ascii="Tahoma" w:hAnsi="Tahoma" w:cs="Tahoma"/>
      <w:sz w:val="16"/>
      <w:szCs w:val="16"/>
    </w:rPr>
  </w:style>
  <w:style w:type="character" w:customStyle="1" w:styleId="TEXT1Char">
    <w:name w:val="TEXT 1 Char"/>
    <w:basedOn w:val="Standardnpsmoodstavce"/>
    <w:rsid w:val="00EE6334"/>
    <w:rPr>
      <w:rFonts w:ascii="Vogue" w:hAnsi="Vogue"/>
      <w:color w:val="000000"/>
      <w:lang w:val="cs-CZ" w:eastAsia="cs-CZ" w:bidi="ar-SA"/>
    </w:rPr>
  </w:style>
  <w:style w:type="character" w:customStyle="1" w:styleId="StylZkladntextTimesNewRomanChar">
    <w:name w:val="Styl Základní text + Times New Roman Char"/>
    <w:basedOn w:val="Char"/>
    <w:rsid w:val="00EE6334"/>
    <w:rPr>
      <w:rFonts w:ascii="France" w:hAnsi="France"/>
      <w:color w:val="000000"/>
      <w:sz w:val="16"/>
      <w:szCs w:val="16"/>
      <w:lang w:val="cs-CZ" w:eastAsia="cs-CZ" w:bidi="ar-SA"/>
    </w:rPr>
  </w:style>
  <w:style w:type="paragraph" w:customStyle="1" w:styleId="StylFranceernZarovnatdoblokuPrvndek2cm">
    <w:name w:val="Styl France Černá Zarovnat do bloku První řádek:  2 cm"/>
    <w:basedOn w:val="Normln"/>
    <w:rsid w:val="00EE6334"/>
    <w:pPr>
      <w:ind w:firstLine="1134"/>
      <w:jc w:val="both"/>
    </w:pPr>
    <w:rPr>
      <w:color w:val="000000"/>
      <w:sz w:val="20"/>
      <w:szCs w:val="20"/>
    </w:rPr>
  </w:style>
  <w:style w:type="paragraph" w:customStyle="1" w:styleId="StylFranceZarovnatdoblokuPrvndek2cm">
    <w:name w:val="Styl France Zarovnat do bloku První řádek:  2 cm"/>
    <w:basedOn w:val="Normln"/>
    <w:rsid w:val="00EE6334"/>
    <w:pPr>
      <w:ind w:firstLine="1134"/>
      <w:jc w:val="both"/>
    </w:pPr>
    <w:rPr>
      <w:sz w:val="20"/>
      <w:szCs w:val="20"/>
    </w:rPr>
  </w:style>
  <w:style w:type="character" w:customStyle="1" w:styleId="clatext1">
    <w:name w:val="clatext1"/>
    <w:basedOn w:val="Standardnpsmoodstavce"/>
    <w:rsid w:val="00EE6334"/>
    <w:rPr>
      <w:rFonts w:ascii="Verdana" w:hAnsi="Verdana" w:hint="default"/>
      <w:b w:val="0"/>
      <w:bCs w:val="0"/>
      <w:color w:val="000000"/>
      <w:sz w:val="14"/>
      <w:szCs w:val="14"/>
    </w:rPr>
  </w:style>
  <w:style w:type="paragraph" w:styleId="Prosttext">
    <w:name w:val="Plain Text"/>
    <w:basedOn w:val="Normln"/>
    <w:link w:val="ProsttextChar"/>
    <w:uiPriority w:val="99"/>
    <w:rsid w:val="00EE6334"/>
    <w:rPr>
      <w:rFonts w:ascii="Courier New" w:hAnsi="Courier New"/>
      <w:sz w:val="20"/>
      <w:szCs w:val="20"/>
    </w:rPr>
  </w:style>
  <w:style w:type="paragraph" w:customStyle="1" w:styleId="V-PROJEKT-Zkladntext-prvnodsazen2">
    <w:name w:val="V-PROJEKT-Základní text - první odsazený 2"/>
    <w:basedOn w:val="Normln"/>
    <w:link w:val="V-PROJEKT-Zkladntext-prvnodsazen2Char"/>
    <w:rsid w:val="00EE6334"/>
    <w:pPr>
      <w:widowControl w:val="0"/>
      <w:suppressAutoHyphens/>
      <w:spacing w:before="60" w:after="120"/>
      <w:ind w:firstLine="284"/>
      <w:jc w:val="both"/>
    </w:pPr>
    <w:rPr>
      <w:rFonts w:eastAsia="Lucida Sans Unicode" w:cs="Tahoma"/>
      <w:szCs w:val="20"/>
    </w:rPr>
  </w:style>
  <w:style w:type="paragraph" w:styleId="Zhlav">
    <w:name w:val="header"/>
    <w:basedOn w:val="Normln"/>
    <w:rsid w:val="00EE6334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EE6334"/>
    <w:pPr>
      <w:tabs>
        <w:tab w:val="center" w:pos="4536"/>
        <w:tab w:val="right" w:pos="9072"/>
      </w:tabs>
    </w:pPr>
  </w:style>
  <w:style w:type="table" w:styleId="Mkatabulky">
    <w:name w:val="Table Grid"/>
    <w:basedOn w:val="Normlntabulka"/>
    <w:rsid w:val="002E44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odsazen">
    <w:name w:val="Body Text Indent"/>
    <w:basedOn w:val="Normln"/>
    <w:rsid w:val="00E87B45"/>
    <w:pPr>
      <w:spacing w:after="120"/>
      <w:ind w:left="283"/>
    </w:pPr>
  </w:style>
  <w:style w:type="paragraph" w:customStyle="1" w:styleId="StylFrance11bZarovnatdoblokuPrvndek2cmPed">
    <w:name w:val="Styl France 11 b. Zarovnat do bloku První řádek:  2 cm Před:  ..."/>
    <w:basedOn w:val="Normln"/>
    <w:link w:val="StylFrance11bZarovnatdoblokuPrvndek2cmPedChar"/>
    <w:rsid w:val="004E6F6A"/>
    <w:pPr>
      <w:spacing w:before="38" w:line="240" w:lineRule="exact"/>
      <w:ind w:left="284" w:right="284" w:firstLine="1134"/>
      <w:jc w:val="both"/>
    </w:pPr>
    <w:rPr>
      <w:sz w:val="22"/>
    </w:rPr>
  </w:style>
  <w:style w:type="character" w:customStyle="1" w:styleId="StylFrance11bZarovnatdoblokuPrvndek2cmPedChar">
    <w:name w:val="Styl France 11 b. Zarovnat do bloku První řádek:  2 cm Před:  ... Char"/>
    <w:basedOn w:val="Standardnpsmoodstavce"/>
    <w:link w:val="StylFrance11bZarovnatdoblokuPrvndek2cmPed"/>
    <w:rsid w:val="004E6F6A"/>
    <w:rPr>
      <w:rFonts w:ascii="France" w:hAnsi="France"/>
      <w:sz w:val="22"/>
      <w:szCs w:val="24"/>
      <w:lang w:val="cs-CZ" w:eastAsia="cs-CZ" w:bidi="ar-SA"/>
    </w:rPr>
  </w:style>
  <w:style w:type="character" w:customStyle="1" w:styleId="WW8Num5z2">
    <w:name w:val="WW8Num5z2"/>
    <w:rsid w:val="00567510"/>
    <w:rPr>
      <w:rFonts w:ascii="StarSymbol" w:hAnsi="StarSymbol" w:cs="StarSymbol"/>
      <w:sz w:val="18"/>
      <w:szCs w:val="18"/>
    </w:rPr>
  </w:style>
  <w:style w:type="character" w:customStyle="1" w:styleId="WW-Absatz-Standardschriftart11111">
    <w:name w:val="WW-Absatz-Standardschriftart11111"/>
    <w:rsid w:val="00567510"/>
  </w:style>
  <w:style w:type="character" w:customStyle="1" w:styleId="WW8Num6z1">
    <w:name w:val="WW8Num6z1"/>
    <w:rsid w:val="006E10E8"/>
    <w:rPr>
      <w:rFonts w:ascii="Symbol" w:hAnsi="Symbol" w:cs="StarSymbol"/>
      <w:sz w:val="18"/>
      <w:szCs w:val="18"/>
    </w:rPr>
  </w:style>
  <w:style w:type="paragraph" w:customStyle="1" w:styleId="V-Projekt-Seznamsodrkami">
    <w:name w:val="V-Projekt-Seznam s odrážkami"/>
    <w:basedOn w:val="Normln"/>
    <w:rsid w:val="00116C61"/>
    <w:pPr>
      <w:widowControl w:val="0"/>
      <w:tabs>
        <w:tab w:val="num" w:pos="0"/>
        <w:tab w:val="num" w:pos="360"/>
        <w:tab w:val="right" w:leader="dot" w:pos="8079"/>
        <w:tab w:val="left" w:pos="8362"/>
      </w:tabs>
      <w:suppressAutoHyphens/>
      <w:spacing w:line="220" w:lineRule="atLeast"/>
    </w:pPr>
    <w:rPr>
      <w:rFonts w:eastAsia="Lucida Sans Unicode"/>
      <w:szCs w:val="20"/>
    </w:rPr>
  </w:style>
  <w:style w:type="character" w:customStyle="1" w:styleId="WW8Num11z0">
    <w:name w:val="WW8Num11z0"/>
    <w:rsid w:val="00571C68"/>
    <w:rPr>
      <w:rFonts w:ascii="Wingdings" w:hAnsi="Wingdings" w:cs="StarSymbol"/>
      <w:sz w:val="18"/>
      <w:szCs w:val="18"/>
    </w:rPr>
  </w:style>
  <w:style w:type="paragraph" w:customStyle="1" w:styleId="france">
    <w:name w:val="france"/>
    <w:basedOn w:val="Normln"/>
    <w:link w:val="franceChar"/>
    <w:qFormat/>
    <w:rsid w:val="00597657"/>
    <w:pPr>
      <w:spacing w:before="38"/>
      <w:ind w:left="567" w:right="284" w:firstLine="567"/>
      <w:jc w:val="both"/>
    </w:pPr>
    <w:rPr>
      <w:sz w:val="22"/>
      <w:szCs w:val="22"/>
    </w:rPr>
  </w:style>
  <w:style w:type="character" w:customStyle="1" w:styleId="franceChar">
    <w:name w:val="france Char"/>
    <w:basedOn w:val="Standardnpsmoodstavce"/>
    <w:link w:val="france"/>
    <w:rsid w:val="00597657"/>
    <w:rPr>
      <w:szCs w:val="22"/>
    </w:rPr>
  </w:style>
  <w:style w:type="paragraph" w:customStyle="1" w:styleId="StylTEXT1FranceAutomatickVlevo1cmPrvndek1c">
    <w:name w:val="Styl TEXT 1 + France Automatická Vlevo:  1 cm První řádek:  1 c..."/>
    <w:basedOn w:val="TEXT1"/>
    <w:uiPriority w:val="99"/>
    <w:qFormat/>
    <w:rsid w:val="00E375F6"/>
    <w:pPr>
      <w:ind w:left="567" w:right="284" w:firstLine="567"/>
    </w:pPr>
    <w:rPr>
      <w:rFonts w:ascii="France" w:hAnsi="France"/>
      <w:color w:val="auto"/>
    </w:rPr>
  </w:style>
  <w:style w:type="paragraph" w:customStyle="1" w:styleId="Zkladntext-prvnodsazen1">
    <w:name w:val="Základní text - první odsazený1"/>
    <w:basedOn w:val="Normln"/>
    <w:rsid w:val="006C6011"/>
    <w:pPr>
      <w:widowControl w:val="0"/>
      <w:suppressAutoHyphens/>
      <w:spacing w:before="113" w:after="119"/>
      <w:ind w:firstLine="283"/>
      <w:jc w:val="both"/>
    </w:pPr>
    <w:rPr>
      <w:rFonts w:ascii="Times New Roman" w:eastAsia="Lucida Sans Unicode" w:hAnsi="Times New Roman"/>
    </w:rPr>
  </w:style>
  <w:style w:type="paragraph" w:customStyle="1" w:styleId="Odstavec1">
    <w:name w:val="Odstavec 1"/>
    <w:rsid w:val="005E3A42"/>
    <w:pPr>
      <w:keepLines/>
      <w:autoSpaceDE w:val="0"/>
      <w:autoSpaceDN w:val="0"/>
      <w:adjustRightInd w:val="0"/>
      <w:spacing w:before="85"/>
      <w:ind w:left="1134" w:right="170"/>
      <w:jc w:val="both"/>
    </w:pPr>
    <w:rPr>
      <w:rFonts w:ascii="Vogue" w:hAnsi="Vogue"/>
      <w:b/>
      <w:bCs/>
      <w:color w:val="000000"/>
    </w:rPr>
  </w:style>
  <w:style w:type="paragraph" w:customStyle="1" w:styleId="WW-Seznamsodrkami">
    <w:name w:val="WW-Seznam s odrážkami"/>
    <w:basedOn w:val="Seznam"/>
    <w:rsid w:val="00896427"/>
    <w:pPr>
      <w:widowControl w:val="0"/>
      <w:numPr>
        <w:numId w:val="12"/>
      </w:numPr>
      <w:tabs>
        <w:tab w:val="right" w:leader="dot" w:pos="7502"/>
        <w:tab w:val="left" w:pos="7785"/>
      </w:tabs>
      <w:suppressAutoHyphens/>
      <w:spacing w:after="120" w:line="220" w:lineRule="atLeast"/>
      <w:contextualSpacing w:val="0"/>
      <w:jc w:val="both"/>
    </w:pPr>
    <w:rPr>
      <w:rFonts w:ascii="Times New Roman" w:eastAsia="Lucida Sans Unicode" w:hAnsi="Times New Roman" w:cs="Tahoma"/>
      <w:szCs w:val="20"/>
    </w:rPr>
  </w:style>
  <w:style w:type="paragraph" w:styleId="Seznam">
    <w:name w:val="List"/>
    <w:basedOn w:val="Normln"/>
    <w:uiPriority w:val="99"/>
    <w:semiHidden/>
    <w:unhideWhenUsed/>
    <w:rsid w:val="00896427"/>
    <w:pPr>
      <w:ind w:left="283" w:hanging="283"/>
      <w:contextualSpacing/>
    </w:pPr>
  </w:style>
  <w:style w:type="paragraph" w:customStyle="1" w:styleId="Odsazentext">
    <w:name w:val="Odsazený text"/>
    <w:basedOn w:val="Normln"/>
    <w:rsid w:val="003D3730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</w:tabs>
      <w:suppressAutoHyphens/>
      <w:spacing w:line="276" w:lineRule="auto"/>
      <w:ind w:firstLine="720"/>
      <w:jc w:val="both"/>
    </w:pPr>
    <w:rPr>
      <w:rFonts w:ascii="Times New Roman" w:hAnsi="Times New Roman"/>
      <w:szCs w:val="20"/>
    </w:rPr>
  </w:style>
  <w:style w:type="character" w:styleId="Siln">
    <w:name w:val="Strong"/>
    <w:basedOn w:val="Standardnpsmoodstavce"/>
    <w:uiPriority w:val="22"/>
    <w:qFormat/>
    <w:rsid w:val="00C87A23"/>
    <w:rPr>
      <w:b/>
      <w:bCs/>
    </w:rPr>
  </w:style>
  <w:style w:type="character" w:customStyle="1" w:styleId="small">
    <w:name w:val="small"/>
    <w:basedOn w:val="Standardnpsmoodstavce"/>
    <w:rsid w:val="00C87A23"/>
  </w:style>
  <w:style w:type="character" w:customStyle="1" w:styleId="WW-Absatz-Standardschriftart111111111111111">
    <w:name w:val="WW-Absatz-Standardschriftart111111111111111"/>
    <w:rsid w:val="00206D41"/>
  </w:style>
  <w:style w:type="character" w:customStyle="1" w:styleId="WW-Absatz-Standardschriftart111111111111111111111">
    <w:name w:val="WW-Absatz-Standardschriftart111111111111111111111"/>
    <w:rsid w:val="00206D41"/>
  </w:style>
  <w:style w:type="paragraph" w:customStyle="1" w:styleId="Texttabulky">
    <w:name w:val="Text tabulky"/>
    <w:uiPriority w:val="99"/>
    <w:rsid w:val="00206D41"/>
    <w:pPr>
      <w:keepLines/>
      <w:autoSpaceDE w:val="0"/>
      <w:autoSpaceDN w:val="0"/>
      <w:adjustRightInd w:val="0"/>
    </w:pPr>
    <w:rPr>
      <w:rFonts w:ascii="Vogue" w:eastAsia="Calibri" w:hAnsi="Vogue"/>
      <w:caps/>
      <w:color w:val="000000"/>
      <w:sz w:val="12"/>
      <w:szCs w:val="12"/>
      <w:lang w:eastAsia="en-US"/>
    </w:rPr>
  </w:style>
  <w:style w:type="paragraph" w:styleId="Normlnweb">
    <w:name w:val="Normal (Web)"/>
    <w:basedOn w:val="Normln"/>
    <w:uiPriority w:val="99"/>
    <w:rsid w:val="00206D41"/>
    <w:pPr>
      <w:spacing w:before="48"/>
      <w:jc w:val="both"/>
    </w:pPr>
    <w:rPr>
      <w:rFonts w:ascii="Verdana" w:hAnsi="Verdana"/>
      <w:color w:val="000080"/>
      <w:sz w:val="20"/>
      <w:szCs w:val="20"/>
    </w:rPr>
  </w:style>
  <w:style w:type="paragraph" w:customStyle="1" w:styleId="Normlnodsazen">
    <w:name w:val="Normální odsazené"/>
    <w:basedOn w:val="Zkladntextodsazen"/>
    <w:rsid w:val="00206D41"/>
    <w:pPr>
      <w:spacing w:after="0" w:line="360" w:lineRule="auto"/>
      <w:ind w:left="0" w:firstLine="454"/>
      <w:jc w:val="both"/>
    </w:pPr>
    <w:rPr>
      <w:rFonts w:ascii="Arial" w:hAnsi="Arial"/>
      <w:sz w:val="20"/>
      <w:szCs w:val="20"/>
    </w:rPr>
  </w:style>
  <w:style w:type="paragraph" w:customStyle="1" w:styleId="Default">
    <w:name w:val="Default"/>
    <w:rsid w:val="00206D41"/>
    <w:pPr>
      <w:autoSpaceDE w:val="0"/>
      <w:autoSpaceDN w:val="0"/>
      <w:adjustRightInd w:val="0"/>
    </w:pPr>
    <w:rPr>
      <w:rFonts w:ascii="Georgia" w:hAnsi="Georgia" w:cs="Georgia"/>
      <w:color w:val="000000"/>
      <w:sz w:val="24"/>
      <w:szCs w:val="24"/>
    </w:rPr>
  </w:style>
  <w:style w:type="character" w:customStyle="1" w:styleId="ProsttextChar">
    <w:name w:val="Prostý text Char"/>
    <w:link w:val="Prosttext"/>
    <w:uiPriority w:val="99"/>
    <w:rsid w:val="00206D41"/>
    <w:rPr>
      <w:rFonts w:ascii="Courier New" w:hAnsi="Courier New" w:cs="Courier New"/>
    </w:rPr>
  </w:style>
  <w:style w:type="character" w:customStyle="1" w:styleId="V-PROJEKT-Zkladntext-prvnodsazen2Char">
    <w:name w:val="V-PROJEKT-Základní text - první odsazený 2 Char"/>
    <w:basedOn w:val="Standardnpsmoodstavce"/>
    <w:link w:val="V-PROJEKT-Zkladntext-prvnodsazen2"/>
    <w:rsid w:val="00206D41"/>
    <w:rPr>
      <w:rFonts w:eastAsia="Lucida Sans Unicode" w:cs="Tahoma"/>
      <w:sz w:val="24"/>
    </w:rPr>
  </w:style>
  <w:style w:type="paragraph" w:customStyle="1" w:styleId="Standard">
    <w:name w:val="Standard"/>
    <w:rsid w:val="004E0031"/>
    <w:pPr>
      <w:widowControl w:val="0"/>
      <w:suppressAutoHyphens/>
      <w:autoSpaceDN w:val="0"/>
      <w:ind w:firstLine="567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styleId="Odstavecseseznamem">
    <w:name w:val="List Paragraph"/>
    <w:basedOn w:val="Normln"/>
    <w:uiPriority w:val="34"/>
    <w:qFormat/>
    <w:rsid w:val="00403277"/>
    <w:pPr>
      <w:ind w:left="720"/>
      <w:contextualSpacing/>
    </w:pPr>
  </w:style>
  <w:style w:type="paragraph" w:styleId="Bezmezer">
    <w:name w:val="No Spacing"/>
    <w:uiPriority w:val="1"/>
    <w:qFormat/>
    <w:rsid w:val="00B147B0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26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411569">
          <w:marLeft w:val="0"/>
          <w:marRight w:val="5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353883">
              <w:marLeft w:val="185"/>
              <w:marRight w:val="0"/>
              <w:marTop w:val="0"/>
              <w:marBottom w:val="18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296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7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8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914764">
          <w:marLeft w:val="0"/>
          <w:marRight w:val="5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900347">
              <w:marLeft w:val="185"/>
              <w:marRight w:val="0"/>
              <w:marTop w:val="0"/>
              <w:marBottom w:val="18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415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338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3329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7924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4261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4053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8834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0966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270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8018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02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6361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226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8765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389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72519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76704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906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05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62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828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4661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809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4557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5777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64374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74227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154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46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1299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6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3387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221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18443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51129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08448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21866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E7A15B-7EE6-4B5B-BD57-2FA18EEC6A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9</Pages>
  <Words>4154</Words>
  <Characters>24511</Characters>
  <Application>Microsoft Office Word</Application>
  <DocSecurity>0</DocSecurity>
  <Lines>204</Lines>
  <Paragraphs>57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Atelier_A</Company>
  <LinksUpToDate>false</LinksUpToDate>
  <CharactersWithSpaces>28608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Jirka</dc:creator>
  <cp:lastModifiedBy>Dalibor Zapletal</cp:lastModifiedBy>
  <cp:revision>24</cp:revision>
  <cp:lastPrinted>2020-08-31T10:07:00Z</cp:lastPrinted>
  <dcterms:created xsi:type="dcterms:W3CDTF">2021-09-17T08:54:00Z</dcterms:created>
  <dcterms:modified xsi:type="dcterms:W3CDTF">2021-09-20T14:01:00Z</dcterms:modified>
</cp:coreProperties>
</file>